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545AB" w14:textId="77777777" w:rsidR="007A29C3" w:rsidRPr="001F3060" w:rsidRDefault="007A29C3" w:rsidP="004F55A8">
      <w:pPr>
        <w:pStyle w:val="Default"/>
        <w:jc w:val="right"/>
        <w:rPr>
          <w:rFonts w:ascii="Calibri Light" w:hAnsi="Calibri Light"/>
          <w:b/>
          <w:bCs/>
          <w:color w:val="auto"/>
          <w:sz w:val="20"/>
          <w:szCs w:val="20"/>
        </w:rPr>
      </w:pPr>
      <w:r w:rsidRPr="001F3060">
        <w:rPr>
          <w:rFonts w:ascii="Calibri Light" w:hAnsi="Calibri Light"/>
          <w:b/>
          <w:bCs/>
          <w:color w:val="auto"/>
          <w:sz w:val="20"/>
          <w:szCs w:val="20"/>
        </w:rPr>
        <w:t>Załącznik nr 1</w:t>
      </w:r>
    </w:p>
    <w:tbl>
      <w:tblPr>
        <w:tblpPr w:leftFromText="141" w:rightFromText="141" w:vertAnchor="text" w:tblpY="1"/>
        <w:tblOverlap w:val="neve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276"/>
        <w:gridCol w:w="4360"/>
      </w:tblGrid>
      <w:tr w:rsidR="00292523" w:rsidRPr="001F3060" w14:paraId="089CAEE7" w14:textId="77777777" w:rsidTr="000C3FF4">
        <w:trPr>
          <w:trHeight w:val="274"/>
        </w:trPr>
        <w:tc>
          <w:tcPr>
            <w:tcW w:w="9288" w:type="dxa"/>
            <w:gridSpan w:val="3"/>
            <w:shd w:val="clear" w:color="auto" w:fill="BFBFBF"/>
          </w:tcPr>
          <w:p w14:paraId="047E9EBF" w14:textId="2A3C0C27" w:rsidR="000C3FF4" w:rsidRPr="001F3060" w:rsidRDefault="00255F5D" w:rsidP="009D6061">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FORMULARZ OFERTY</w:t>
            </w:r>
          </w:p>
        </w:tc>
      </w:tr>
      <w:tr w:rsidR="00292523" w:rsidRPr="001F3060" w14:paraId="752AD4F2" w14:textId="77777777" w:rsidTr="000C3FF4">
        <w:trPr>
          <w:trHeight w:val="278"/>
        </w:trPr>
        <w:tc>
          <w:tcPr>
            <w:tcW w:w="9288" w:type="dxa"/>
            <w:gridSpan w:val="3"/>
          </w:tcPr>
          <w:p w14:paraId="7DEE7927" w14:textId="77777777" w:rsidR="00935949" w:rsidRPr="001F3060" w:rsidRDefault="00A427BB" w:rsidP="00564165">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Do zapytania ofertowego</w:t>
            </w:r>
          </w:p>
          <w:p w14:paraId="40AAD7EF" w14:textId="5F7BAE2C" w:rsidR="004145D6" w:rsidRPr="009D6061" w:rsidRDefault="00026B25" w:rsidP="009D6061">
            <w:pPr>
              <w:pStyle w:val="Default"/>
              <w:jc w:val="center"/>
              <w:rPr>
                <w:rFonts w:ascii="Calibri Light" w:hAnsi="Calibri Light" w:cs="Calibri Light"/>
                <w:b/>
                <w:bCs/>
                <w:color w:val="auto"/>
                <w:sz w:val="22"/>
                <w:szCs w:val="22"/>
              </w:rPr>
            </w:pPr>
            <w:r w:rsidRPr="00026B25">
              <w:rPr>
                <w:rFonts w:ascii="Calibri Light" w:hAnsi="Calibri Light" w:cs="Calibri Light"/>
                <w:b/>
                <w:bCs/>
                <w:color w:val="auto"/>
                <w:sz w:val="22"/>
                <w:szCs w:val="22"/>
              </w:rPr>
              <w:t xml:space="preserve">z dnia </w:t>
            </w:r>
            <w:r w:rsidR="009D6061">
              <w:rPr>
                <w:rFonts w:ascii="Calibri Light" w:hAnsi="Calibri Light" w:cs="Calibri Light"/>
                <w:b/>
                <w:bCs/>
                <w:color w:val="auto"/>
                <w:sz w:val="22"/>
                <w:szCs w:val="22"/>
              </w:rPr>
              <w:t>30</w:t>
            </w:r>
            <w:r w:rsidRPr="00026B25">
              <w:rPr>
                <w:rFonts w:ascii="Calibri Light" w:hAnsi="Calibri Light" w:cs="Calibri Light"/>
                <w:b/>
                <w:bCs/>
                <w:color w:val="auto"/>
                <w:sz w:val="22"/>
                <w:szCs w:val="22"/>
              </w:rPr>
              <w:t>.12.2025 r., l.dz. 0</w:t>
            </w:r>
            <w:r w:rsidR="00827A01">
              <w:rPr>
                <w:rFonts w:ascii="Calibri Light" w:hAnsi="Calibri Light" w:cs="Calibri Light"/>
                <w:b/>
                <w:bCs/>
                <w:color w:val="auto"/>
                <w:sz w:val="22"/>
                <w:szCs w:val="22"/>
              </w:rPr>
              <w:t>7</w:t>
            </w:r>
            <w:r w:rsidRPr="00026B25">
              <w:rPr>
                <w:rFonts w:ascii="Calibri Light" w:hAnsi="Calibri Light" w:cs="Calibri Light"/>
                <w:b/>
                <w:bCs/>
                <w:color w:val="auto"/>
                <w:sz w:val="22"/>
                <w:szCs w:val="22"/>
              </w:rPr>
              <w:t xml:space="preserve">_12_2025_FEWM_1_2_Alkaz </w:t>
            </w:r>
          </w:p>
        </w:tc>
      </w:tr>
      <w:tr w:rsidR="00292523" w:rsidRPr="001F3060" w14:paraId="1CBF878C" w14:textId="77777777" w:rsidTr="000C3FF4">
        <w:trPr>
          <w:trHeight w:hRule="exact" w:val="284"/>
        </w:trPr>
        <w:tc>
          <w:tcPr>
            <w:tcW w:w="3652" w:type="dxa"/>
            <w:shd w:val="clear" w:color="auto" w:fill="E7E6E6"/>
          </w:tcPr>
          <w:p w14:paraId="0738420D" w14:textId="77777777" w:rsidR="00292523" w:rsidRPr="001F3060" w:rsidRDefault="00292523" w:rsidP="00564165">
            <w:pPr>
              <w:pStyle w:val="Default"/>
              <w:rPr>
                <w:rFonts w:ascii="Calibri Light" w:hAnsi="Calibri Light"/>
                <w:b/>
                <w:bCs/>
                <w:color w:val="auto"/>
                <w:sz w:val="20"/>
                <w:szCs w:val="20"/>
              </w:rPr>
            </w:pPr>
            <w:r w:rsidRPr="001F3060">
              <w:rPr>
                <w:rFonts w:ascii="Calibri Light" w:hAnsi="Calibri Light"/>
                <w:b/>
                <w:bCs/>
                <w:color w:val="auto"/>
                <w:sz w:val="20"/>
                <w:szCs w:val="20"/>
              </w:rPr>
              <w:t>Nazwa Wykonawcy</w:t>
            </w:r>
            <w:r w:rsidR="00153672" w:rsidRPr="001F3060">
              <w:rPr>
                <w:rFonts w:ascii="Calibri Light" w:hAnsi="Calibri Light"/>
                <w:b/>
                <w:bCs/>
                <w:color w:val="auto"/>
                <w:sz w:val="20"/>
                <w:szCs w:val="20"/>
              </w:rPr>
              <w:t xml:space="preserve">: </w:t>
            </w:r>
          </w:p>
          <w:p w14:paraId="144AA333" w14:textId="77777777" w:rsidR="0014794C" w:rsidRPr="001F3060" w:rsidRDefault="0014794C" w:rsidP="00564165">
            <w:pPr>
              <w:pStyle w:val="Default"/>
              <w:rPr>
                <w:rFonts w:ascii="Calibri Light" w:hAnsi="Calibri Light"/>
                <w:b/>
                <w:bCs/>
                <w:color w:val="auto"/>
                <w:sz w:val="20"/>
                <w:szCs w:val="20"/>
              </w:rPr>
            </w:pPr>
          </w:p>
        </w:tc>
        <w:tc>
          <w:tcPr>
            <w:tcW w:w="5636" w:type="dxa"/>
            <w:gridSpan w:val="2"/>
          </w:tcPr>
          <w:p w14:paraId="0E639108" w14:textId="77777777" w:rsidR="00292523" w:rsidRPr="001F3060" w:rsidRDefault="00292523" w:rsidP="00564165">
            <w:pPr>
              <w:pStyle w:val="Default"/>
              <w:rPr>
                <w:rFonts w:ascii="Calibri Light" w:hAnsi="Calibri Light"/>
                <w:bCs/>
                <w:color w:val="auto"/>
                <w:sz w:val="20"/>
                <w:szCs w:val="20"/>
              </w:rPr>
            </w:pPr>
          </w:p>
        </w:tc>
      </w:tr>
      <w:tr w:rsidR="0014794C" w:rsidRPr="001F3060" w14:paraId="19BC2C8E" w14:textId="77777777" w:rsidTr="000C3FF4">
        <w:trPr>
          <w:trHeight w:hRule="exact" w:val="284"/>
        </w:trPr>
        <w:tc>
          <w:tcPr>
            <w:tcW w:w="3652" w:type="dxa"/>
            <w:shd w:val="clear" w:color="auto" w:fill="E7E6E6"/>
          </w:tcPr>
          <w:p w14:paraId="7ABFBCB4" w14:textId="77777777" w:rsidR="0014794C" w:rsidRPr="001F3060" w:rsidRDefault="0014794C" w:rsidP="00564165">
            <w:pPr>
              <w:pStyle w:val="Default"/>
              <w:rPr>
                <w:rFonts w:ascii="Calibri Light" w:hAnsi="Calibri Light"/>
                <w:b/>
                <w:bCs/>
                <w:color w:val="auto"/>
                <w:sz w:val="20"/>
                <w:szCs w:val="20"/>
              </w:rPr>
            </w:pPr>
            <w:r w:rsidRPr="001F3060">
              <w:rPr>
                <w:rFonts w:ascii="Calibri Light" w:hAnsi="Calibri Light"/>
                <w:b/>
                <w:bCs/>
                <w:color w:val="auto"/>
                <w:sz w:val="20"/>
                <w:szCs w:val="20"/>
              </w:rPr>
              <w:t>NIP Wykonawcy:</w:t>
            </w:r>
          </w:p>
        </w:tc>
        <w:tc>
          <w:tcPr>
            <w:tcW w:w="5636" w:type="dxa"/>
            <w:gridSpan w:val="2"/>
          </w:tcPr>
          <w:p w14:paraId="28B74419" w14:textId="77777777" w:rsidR="0014794C" w:rsidRPr="001F3060" w:rsidRDefault="0014794C" w:rsidP="00564165">
            <w:pPr>
              <w:pStyle w:val="Default"/>
              <w:rPr>
                <w:rFonts w:ascii="Calibri Light" w:hAnsi="Calibri Light"/>
                <w:bCs/>
                <w:color w:val="auto"/>
                <w:sz w:val="20"/>
                <w:szCs w:val="20"/>
              </w:rPr>
            </w:pPr>
          </w:p>
        </w:tc>
      </w:tr>
      <w:tr w:rsidR="00292523" w:rsidRPr="001F3060" w14:paraId="6A169FF6" w14:textId="77777777" w:rsidTr="000C3FF4">
        <w:trPr>
          <w:trHeight w:hRule="exact" w:val="284"/>
        </w:trPr>
        <w:tc>
          <w:tcPr>
            <w:tcW w:w="3652" w:type="dxa"/>
            <w:shd w:val="clear" w:color="auto" w:fill="E7E6E6"/>
          </w:tcPr>
          <w:p w14:paraId="63060346" w14:textId="77777777" w:rsidR="00292523" w:rsidRPr="001F3060" w:rsidRDefault="00292523"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Adres:</w:t>
            </w:r>
          </w:p>
          <w:p w14:paraId="78B87D67" w14:textId="77777777" w:rsidR="00292523" w:rsidRPr="001F3060" w:rsidRDefault="00292523" w:rsidP="00564165">
            <w:pPr>
              <w:pStyle w:val="Default"/>
              <w:rPr>
                <w:rFonts w:ascii="Calibri Light" w:hAnsi="Calibri Light"/>
                <w:bCs/>
                <w:color w:val="auto"/>
                <w:sz w:val="20"/>
                <w:szCs w:val="20"/>
              </w:rPr>
            </w:pPr>
          </w:p>
        </w:tc>
        <w:tc>
          <w:tcPr>
            <w:tcW w:w="5636" w:type="dxa"/>
            <w:gridSpan w:val="2"/>
          </w:tcPr>
          <w:p w14:paraId="58AFC49D" w14:textId="77777777" w:rsidR="00292523" w:rsidRPr="001F3060" w:rsidRDefault="00292523" w:rsidP="00564165">
            <w:pPr>
              <w:pStyle w:val="Default"/>
              <w:rPr>
                <w:rFonts w:ascii="Calibri Light" w:hAnsi="Calibri Light"/>
                <w:bCs/>
                <w:color w:val="auto"/>
                <w:sz w:val="20"/>
                <w:szCs w:val="20"/>
              </w:rPr>
            </w:pPr>
          </w:p>
        </w:tc>
      </w:tr>
      <w:tr w:rsidR="00292523" w:rsidRPr="001F3060" w14:paraId="29AB81FD" w14:textId="77777777" w:rsidTr="000C3FF4">
        <w:trPr>
          <w:trHeight w:hRule="exact" w:val="284"/>
        </w:trPr>
        <w:tc>
          <w:tcPr>
            <w:tcW w:w="3652" w:type="dxa"/>
            <w:shd w:val="clear" w:color="auto" w:fill="E7E6E6"/>
          </w:tcPr>
          <w:p w14:paraId="010393E9" w14:textId="77777777" w:rsidR="00292523" w:rsidRPr="001F3060" w:rsidRDefault="00292523"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Telefon</w:t>
            </w:r>
            <w:r w:rsidR="006975B8" w:rsidRPr="001F3060">
              <w:rPr>
                <w:rFonts w:ascii="Calibri Light" w:hAnsi="Calibri Light" w:cs="Arial"/>
                <w:b/>
                <w:color w:val="auto"/>
                <w:sz w:val="20"/>
                <w:szCs w:val="20"/>
              </w:rPr>
              <w:t xml:space="preserve"> kontaktowy</w:t>
            </w:r>
            <w:r w:rsidRPr="001F3060">
              <w:rPr>
                <w:rFonts w:ascii="Calibri Light" w:hAnsi="Calibri Light" w:cs="Arial"/>
                <w:b/>
                <w:color w:val="auto"/>
                <w:sz w:val="20"/>
                <w:szCs w:val="20"/>
              </w:rPr>
              <w:t>:</w:t>
            </w:r>
          </w:p>
        </w:tc>
        <w:tc>
          <w:tcPr>
            <w:tcW w:w="5636" w:type="dxa"/>
            <w:gridSpan w:val="2"/>
          </w:tcPr>
          <w:p w14:paraId="014E0892" w14:textId="77777777" w:rsidR="00292523" w:rsidRPr="001F3060" w:rsidRDefault="00292523" w:rsidP="00564165">
            <w:pPr>
              <w:pStyle w:val="Default"/>
              <w:rPr>
                <w:rFonts w:ascii="Calibri Light" w:hAnsi="Calibri Light"/>
                <w:bCs/>
                <w:color w:val="auto"/>
                <w:sz w:val="20"/>
                <w:szCs w:val="20"/>
              </w:rPr>
            </w:pPr>
          </w:p>
        </w:tc>
      </w:tr>
      <w:tr w:rsidR="00424584" w:rsidRPr="001F3060" w14:paraId="7D22AEE6" w14:textId="77777777" w:rsidTr="000C3FF4">
        <w:trPr>
          <w:trHeight w:hRule="exact" w:val="335"/>
        </w:trPr>
        <w:tc>
          <w:tcPr>
            <w:tcW w:w="3652" w:type="dxa"/>
            <w:shd w:val="clear" w:color="auto" w:fill="E7E6E6"/>
          </w:tcPr>
          <w:p w14:paraId="33A687AF" w14:textId="59EDA003" w:rsidR="00424584" w:rsidRPr="001F3060" w:rsidRDefault="00424584"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Adre</w:t>
            </w:r>
            <w:r w:rsidR="00935949" w:rsidRPr="001F3060">
              <w:rPr>
                <w:rFonts w:ascii="Calibri Light" w:hAnsi="Calibri Light" w:cs="Arial"/>
                <w:b/>
                <w:color w:val="auto"/>
                <w:sz w:val="20"/>
                <w:szCs w:val="20"/>
              </w:rPr>
              <w:t>s e-mail w spraw</w:t>
            </w:r>
            <w:r w:rsidR="008956F0">
              <w:rPr>
                <w:rFonts w:ascii="Calibri Light" w:hAnsi="Calibri Light" w:cs="Arial"/>
                <w:b/>
                <w:color w:val="auto"/>
                <w:sz w:val="20"/>
                <w:szCs w:val="20"/>
              </w:rPr>
              <w:t>ie zamówienia:</w:t>
            </w:r>
          </w:p>
        </w:tc>
        <w:tc>
          <w:tcPr>
            <w:tcW w:w="5636" w:type="dxa"/>
            <w:gridSpan w:val="2"/>
          </w:tcPr>
          <w:p w14:paraId="16B01BAE" w14:textId="77777777" w:rsidR="00424584" w:rsidRPr="001F3060" w:rsidRDefault="00424584" w:rsidP="00564165">
            <w:pPr>
              <w:pStyle w:val="Default"/>
              <w:rPr>
                <w:rFonts w:ascii="Calibri Light" w:hAnsi="Calibri Light"/>
                <w:bCs/>
                <w:color w:val="auto"/>
                <w:sz w:val="20"/>
                <w:szCs w:val="20"/>
              </w:rPr>
            </w:pPr>
          </w:p>
        </w:tc>
      </w:tr>
      <w:tr w:rsidR="00292523" w:rsidRPr="001F3060" w14:paraId="02AF6414" w14:textId="77777777" w:rsidTr="000C3FF4">
        <w:trPr>
          <w:trHeight w:hRule="exact" w:val="284"/>
        </w:trPr>
        <w:tc>
          <w:tcPr>
            <w:tcW w:w="3652" w:type="dxa"/>
            <w:shd w:val="clear" w:color="auto" w:fill="E7E6E6"/>
          </w:tcPr>
          <w:p w14:paraId="369C9718" w14:textId="77777777" w:rsidR="00292523" w:rsidRPr="001F3060" w:rsidRDefault="0014794C"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Osoba do kontaktów:</w:t>
            </w:r>
          </w:p>
        </w:tc>
        <w:tc>
          <w:tcPr>
            <w:tcW w:w="5636" w:type="dxa"/>
            <w:gridSpan w:val="2"/>
          </w:tcPr>
          <w:p w14:paraId="305D3462" w14:textId="77777777" w:rsidR="00292523" w:rsidRPr="001F3060" w:rsidRDefault="00292523" w:rsidP="00564165">
            <w:pPr>
              <w:pStyle w:val="Default"/>
              <w:rPr>
                <w:rFonts w:ascii="Calibri Light" w:hAnsi="Calibri Light"/>
                <w:bCs/>
                <w:color w:val="auto"/>
                <w:sz w:val="20"/>
                <w:szCs w:val="20"/>
              </w:rPr>
            </w:pPr>
          </w:p>
        </w:tc>
      </w:tr>
      <w:tr w:rsidR="00292523" w:rsidRPr="001F3060" w14:paraId="54FA9477" w14:textId="77777777" w:rsidTr="000C3FF4">
        <w:trPr>
          <w:trHeight w:val="170"/>
        </w:trPr>
        <w:tc>
          <w:tcPr>
            <w:tcW w:w="9288" w:type="dxa"/>
            <w:gridSpan w:val="3"/>
            <w:shd w:val="clear" w:color="auto" w:fill="F2F2F2"/>
          </w:tcPr>
          <w:p w14:paraId="1D9F09E4" w14:textId="77777777" w:rsidR="00292523" w:rsidRPr="00DF1E58" w:rsidRDefault="00FE076F" w:rsidP="00564165">
            <w:pPr>
              <w:spacing w:after="0" w:line="240" w:lineRule="auto"/>
              <w:jc w:val="center"/>
              <w:rPr>
                <w:rFonts w:ascii="Calibri Light" w:hAnsi="Calibri Light" w:cs="Calibri Light"/>
                <w:b/>
                <w:sz w:val="20"/>
                <w:szCs w:val="20"/>
              </w:rPr>
            </w:pPr>
            <w:r w:rsidRPr="00DF1E58">
              <w:rPr>
                <w:rFonts w:ascii="Calibri Light" w:hAnsi="Calibri Light" w:cs="Calibri Light"/>
                <w:b/>
                <w:sz w:val="20"/>
                <w:szCs w:val="20"/>
              </w:rPr>
              <w:t>Cena ofertowa</w:t>
            </w:r>
            <w:r w:rsidR="00B6577E" w:rsidRPr="00DF1E58">
              <w:rPr>
                <w:rFonts w:ascii="Calibri Light" w:hAnsi="Calibri Light" w:cs="Calibri Light"/>
                <w:b/>
                <w:sz w:val="20"/>
                <w:szCs w:val="20"/>
              </w:rPr>
              <w:t xml:space="preserve"> (</w:t>
            </w:r>
            <w:r w:rsidR="00B6577E" w:rsidRPr="00DF1E58">
              <w:rPr>
                <w:rFonts w:ascii="Calibri Light" w:hAnsi="Calibri Light" w:cs="Calibri Light"/>
                <w:b/>
                <w:bCs/>
                <w:sz w:val="20"/>
                <w:szCs w:val="20"/>
              </w:rPr>
              <w:t>Kryterium nr 1 – CENA</w:t>
            </w:r>
            <w:r w:rsidR="00B6577E" w:rsidRPr="00DF1E58">
              <w:rPr>
                <w:rFonts w:ascii="Calibri Light" w:hAnsi="Calibri Light" w:cs="Calibri Light"/>
                <w:b/>
                <w:sz w:val="20"/>
                <w:szCs w:val="20"/>
              </w:rPr>
              <w:t>)</w:t>
            </w:r>
            <w:r w:rsidR="00292523" w:rsidRPr="00DF1E58">
              <w:rPr>
                <w:rFonts w:ascii="Calibri Light" w:hAnsi="Calibri Light" w:cs="Calibri Light"/>
                <w:b/>
                <w:sz w:val="20"/>
                <w:szCs w:val="20"/>
              </w:rPr>
              <w:t>:</w:t>
            </w:r>
          </w:p>
          <w:p w14:paraId="592B6CB2" w14:textId="0A098974" w:rsidR="001C5207" w:rsidRPr="009D6061" w:rsidRDefault="009D6061" w:rsidP="00977F0E">
            <w:pPr>
              <w:spacing w:after="0" w:line="240" w:lineRule="auto"/>
              <w:jc w:val="center"/>
              <w:rPr>
                <w:rFonts w:ascii="Calibri Light" w:hAnsi="Calibri Light" w:cs="Calibri Light"/>
                <w:bCs/>
                <w:sz w:val="20"/>
                <w:szCs w:val="20"/>
              </w:rPr>
            </w:pPr>
            <w:r w:rsidRPr="009D6061">
              <w:rPr>
                <w:rFonts w:ascii="Calibri Light" w:hAnsi="Calibri Light" w:cs="Calibri Light"/>
                <w:bCs/>
                <w:sz w:val="20"/>
                <w:szCs w:val="20"/>
              </w:rPr>
              <w:t>(</w:t>
            </w:r>
            <w:r w:rsidR="00827A01">
              <w:t xml:space="preserve"> </w:t>
            </w:r>
            <w:r w:rsidR="00827A01" w:rsidRPr="00827A01">
              <w:rPr>
                <w:rFonts w:ascii="Calibri Light" w:hAnsi="Calibri Light" w:cs="Calibri Light"/>
                <w:bCs/>
                <w:sz w:val="20"/>
                <w:szCs w:val="20"/>
              </w:rPr>
              <w:t>Dostawa młynów wolnostojących  dla  ALKAZ PLASTICS S.A.</w:t>
            </w:r>
            <w:r w:rsidR="004145D6" w:rsidRPr="009D6061">
              <w:rPr>
                <w:rFonts w:ascii="Calibri Light" w:hAnsi="Calibri Light" w:cs="Calibri Light"/>
                <w:bCs/>
                <w:sz w:val="20"/>
                <w:szCs w:val="20"/>
              </w:rPr>
              <w:t>)</w:t>
            </w:r>
          </w:p>
          <w:p w14:paraId="794B3343" w14:textId="3E0AFD34" w:rsidR="000C3FF4" w:rsidRPr="001F3060" w:rsidRDefault="000C3FF4" w:rsidP="00977F0E">
            <w:pPr>
              <w:spacing w:after="0" w:line="240" w:lineRule="auto"/>
              <w:jc w:val="center"/>
              <w:rPr>
                <w:rFonts w:ascii="Calibri Light" w:hAnsi="Calibri Light"/>
                <w:b/>
                <w:sz w:val="20"/>
                <w:szCs w:val="20"/>
              </w:rPr>
            </w:pPr>
          </w:p>
        </w:tc>
      </w:tr>
      <w:tr w:rsidR="00101745" w:rsidRPr="001F3060" w14:paraId="1784B702" w14:textId="77777777" w:rsidTr="000C3FF4">
        <w:trPr>
          <w:trHeight w:val="70"/>
        </w:trPr>
        <w:tc>
          <w:tcPr>
            <w:tcW w:w="4928" w:type="dxa"/>
            <w:gridSpan w:val="2"/>
            <w:shd w:val="clear" w:color="auto" w:fill="E7E6E6"/>
            <w:vAlign w:val="center"/>
          </w:tcPr>
          <w:p w14:paraId="2C1E6E47" w14:textId="77777777" w:rsidR="00101745" w:rsidRPr="001F3060" w:rsidRDefault="00101745" w:rsidP="00564165">
            <w:pPr>
              <w:pStyle w:val="Default"/>
              <w:jc w:val="center"/>
              <w:rPr>
                <w:rFonts w:ascii="Calibri Light" w:hAnsi="Calibri Light"/>
                <w:b/>
                <w:color w:val="auto"/>
                <w:sz w:val="20"/>
                <w:szCs w:val="20"/>
              </w:rPr>
            </w:pPr>
            <w:r>
              <w:rPr>
                <w:rFonts w:ascii="Calibri Light" w:hAnsi="Calibri Light"/>
                <w:b/>
                <w:color w:val="auto"/>
                <w:sz w:val="20"/>
                <w:szCs w:val="20"/>
              </w:rPr>
              <w:t>w</w:t>
            </w:r>
            <w:r w:rsidRPr="001F3060">
              <w:rPr>
                <w:rFonts w:ascii="Calibri Light" w:hAnsi="Calibri Light"/>
                <w:b/>
                <w:color w:val="auto"/>
                <w:sz w:val="20"/>
                <w:szCs w:val="20"/>
              </w:rPr>
              <w:t>artość łączna:</w:t>
            </w:r>
          </w:p>
        </w:tc>
        <w:tc>
          <w:tcPr>
            <w:tcW w:w="4360" w:type="dxa"/>
            <w:shd w:val="clear" w:color="auto" w:fill="E7E6E6"/>
            <w:vAlign w:val="center"/>
          </w:tcPr>
          <w:p w14:paraId="2679537D" w14:textId="77777777" w:rsidR="00101745" w:rsidRPr="001F3060" w:rsidRDefault="00101745" w:rsidP="00564165">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słownie:</w:t>
            </w:r>
          </w:p>
        </w:tc>
      </w:tr>
      <w:tr w:rsidR="00101745" w:rsidRPr="001F3060" w14:paraId="1374DB1F" w14:textId="77777777" w:rsidTr="000C3FF4">
        <w:trPr>
          <w:trHeight w:val="284"/>
        </w:trPr>
        <w:tc>
          <w:tcPr>
            <w:tcW w:w="3652" w:type="dxa"/>
          </w:tcPr>
          <w:p w14:paraId="596D7DF9" w14:textId="77777777" w:rsidR="00101745" w:rsidRPr="00B00C87" w:rsidRDefault="00101745" w:rsidP="00564165">
            <w:pPr>
              <w:pStyle w:val="Default"/>
              <w:rPr>
                <w:rFonts w:ascii="Calibri Light" w:hAnsi="Calibri Light"/>
                <w:i/>
                <w:color w:val="808080"/>
                <w:sz w:val="20"/>
                <w:szCs w:val="20"/>
              </w:rPr>
            </w:pPr>
            <w:r w:rsidRPr="00B00C87">
              <w:rPr>
                <w:rFonts w:ascii="Calibri Light" w:hAnsi="Calibri Light"/>
                <w:i/>
                <w:color w:val="808080"/>
                <w:sz w:val="20"/>
                <w:szCs w:val="20"/>
              </w:rPr>
              <w:t>(kwota, do 2 miejsc po przecinku):</w:t>
            </w:r>
          </w:p>
        </w:tc>
        <w:tc>
          <w:tcPr>
            <w:tcW w:w="1276" w:type="dxa"/>
            <w:shd w:val="clear" w:color="auto" w:fill="E7E6E6"/>
          </w:tcPr>
          <w:p w14:paraId="2221CA56" w14:textId="3552F1A7" w:rsidR="00101745" w:rsidRDefault="000C3FF4" w:rsidP="00564165">
            <w:pPr>
              <w:pStyle w:val="Default"/>
              <w:rPr>
                <w:rFonts w:ascii="Calibri Light" w:hAnsi="Calibri Light"/>
                <w:bCs/>
                <w:color w:val="808080"/>
                <w:sz w:val="20"/>
                <w:szCs w:val="20"/>
              </w:rPr>
            </w:pPr>
            <w:r w:rsidRPr="00B00C87">
              <w:rPr>
                <w:rFonts w:ascii="Calibri Light" w:hAnsi="Calibri Light"/>
                <w:bCs/>
                <w:color w:val="808080"/>
                <w:sz w:val="20"/>
                <w:szCs w:val="20"/>
              </w:rPr>
              <w:t>N</w:t>
            </w:r>
            <w:r w:rsidR="00101745" w:rsidRPr="00B00C87">
              <w:rPr>
                <w:rFonts w:ascii="Calibri Light" w:hAnsi="Calibri Light"/>
                <w:bCs/>
                <w:color w:val="808080"/>
                <w:sz w:val="20"/>
                <w:szCs w:val="20"/>
              </w:rPr>
              <w:t>etto</w:t>
            </w:r>
          </w:p>
          <w:p w14:paraId="5886A6C7" w14:textId="77777777" w:rsidR="000C3FF4" w:rsidRPr="00B00C87" w:rsidRDefault="000C3FF4" w:rsidP="00564165">
            <w:pPr>
              <w:pStyle w:val="Default"/>
              <w:rPr>
                <w:rFonts w:ascii="Calibri Light" w:hAnsi="Calibri Light"/>
                <w:bCs/>
                <w:color w:val="808080"/>
                <w:sz w:val="20"/>
                <w:szCs w:val="20"/>
              </w:rPr>
            </w:pPr>
          </w:p>
        </w:tc>
        <w:tc>
          <w:tcPr>
            <w:tcW w:w="4360" w:type="dxa"/>
          </w:tcPr>
          <w:p w14:paraId="40B8FAA8" w14:textId="77777777" w:rsidR="00101745" w:rsidRPr="00B00C87" w:rsidRDefault="00101745" w:rsidP="00564165">
            <w:pPr>
              <w:pStyle w:val="Default"/>
              <w:rPr>
                <w:rFonts w:ascii="Calibri Light" w:hAnsi="Calibri Light"/>
                <w:i/>
                <w:color w:val="808080"/>
                <w:sz w:val="20"/>
                <w:szCs w:val="20"/>
              </w:rPr>
            </w:pPr>
            <w:r w:rsidRPr="00B00C87">
              <w:rPr>
                <w:rFonts w:ascii="Calibri Light" w:hAnsi="Calibri Light"/>
                <w:i/>
                <w:color w:val="808080"/>
                <w:sz w:val="20"/>
                <w:szCs w:val="20"/>
              </w:rPr>
              <w:t>(kwota, do 2 miejsc po przecinku):</w:t>
            </w:r>
          </w:p>
        </w:tc>
      </w:tr>
      <w:tr w:rsidR="00101745" w:rsidRPr="001F3060" w14:paraId="403452FA" w14:textId="77777777" w:rsidTr="000C3FF4">
        <w:trPr>
          <w:trHeight w:val="203"/>
        </w:trPr>
        <w:tc>
          <w:tcPr>
            <w:tcW w:w="3652" w:type="dxa"/>
          </w:tcPr>
          <w:p w14:paraId="0506F0CF"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c>
          <w:tcPr>
            <w:tcW w:w="1276" w:type="dxa"/>
            <w:shd w:val="clear" w:color="auto" w:fill="E7E6E6"/>
          </w:tcPr>
          <w:p w14:paraId="7FFB2839" w14:textId="77777777" w:rsidR="00101745" w:rsidRDefault="00101745" w:rsidP="00564165">
            <w:pPr>
              <w:pStyle w:val="Default"/>
              <w:rPr>
                <w:rFonts w:ascii="Calibri Light" w:hAnsi="Calibri Light"/>
                <w:bCs/>
                <w:color w:val="808080"/>
                <w:sz w:val="20"/>
                <w:szCs w:val="20"/>
              </w:rPr>
            </w:pPr>
            <w:r w:rsidRPr="00B00C87">
              <w:rPr>
                <w:rFonts w:ascii="Calibri Light" w:hAnsi="Calibri Light"/>
                <w:bCs/>
                <w:color w:val="808080"/>
                <w:sz w:val="20"/>
                <w:szCs w:val="20"/>
              </w:rPr>
              <w:t>podatek VAT</w:t>
            </w:r>
          </w:p>
          <w:p w14:paraId="7650DFAE" w14:textId="77777777" w:rsidR="000C3FF4" w:rsidRPr="00B00C87" w:rsidRDefault="000C3FF4" w:rsidP="00564165">
            <w:pPr>
              <w:pStyle w:val="Default"/>
              <w:rPr>
                <w:rFonts w:ascii="Calibri Light" w:hAnsi="Calibri Light"/>
                <w:bCs/>
                <w:color w:val="808080"/>
                <w:sz w:val="20"/>
                <w:szCs w:val="20"/>
              </w:rPr>
            </w:pPr>
          </w:p>
        </w:tc>
        <w:tc>
          <w:tcPr>
            <w:tcW w:w="4360" w:type="dxa"/>
          </w:tcPr>
          <w:p w14:paraId="17A2160B"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r>
      <w:tr w:rsidR="00101745" w:rsidRPr="001F3060" w14:paraId="102EED59" w14:textId="77777777" w:rsidTr="000C3FF4">
        <w:trPr>
          <w:trHeight w:val="284"/>
        </w:trPr>
        <w:tc>
          <w:tcPr>
            <w:tcW w:w="3652" w:type="dxa"/>
          </w:tcPr>
          <w:p w14:paraId="32601664"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c>
          <w:tcPr>
            <w:tcW w:w="1276" w:type="dxa"/>
            <w:shd w:val="clear" w:color="auto" w:fill="E7E6E6"/>
          </w:tcPr>
          <w:p w14:paraId="64C64B90" w14:textId="0FA783EF" w:rsidR="00101745" w:rsidRDefault="000C3FF4" w:rsidP="00564165">
            <w:pPr>
              <w:pStyle w:val="Default"/>
              <w:rPr>
                <w:rFonts w:ascii="Calibri Light" w:hAnsi="Calibri Light"/>
                <w:bCs/>
                <w:color w:val="808080"/>
                <w:sz w:val="20"/>
                <w:szCs w:val="20"/>
              </w:rPr>
            </w:pPr>
            <w:r w:rsidRPr="00B00C87">
              <w:rPr>
                <w:rFonts w:ascii="Calibri Light" w:hAnsi="Calibri Light"/>
                <w:bCs/>
                <w:color w:val="808080"/>
                <w:sz w:val="20"/>
                <w:szCs w:val="20"/>
              </w:rPr>
              <w:t>B</w:t>
            </w:r>
            <w:r w:rsidR="00101745" w:rsidRPr="00B00C87">
              <w:rPr>
                <w:rFonts w:ascii="Calibri Light" w:hAnsi="Calibri Light"/>
                <w:bCs/>
                <w:color w:val="808080"/>
                <w:sz w:val="20"/>
                <w:szCs w:val="20"/>
              </w:rPr>
              <w:t>rutto</w:t>
            </w:r>
          </w:p>
          <w:p w14:paraId="2B47BE71" w14:textId="77777777" w:rsidR="000C3FF4" w:rsidRPr="00B00C87" w:rsidRDefault="000C3FF4" w:rsidP="00564165">
            <w:pPr>
              <w:pStyle w:val="Default"/>
              <w:rPr>
                <w:rFonts w:ascii="Calibri Light" w:hAnsi="Calibri Light"/>
                <w:bCs/>
                <w:color w:val="808080"/>
                <w:sz w:val="20"/>
                <w:szCs w:val="20"/>
              </w:rPr>
            </w:pPr>
          </w:p>
        </w:tc>
        <w:tc>
          <w:tcPr>
            <w:tcW w:w="4360" w:type="dxa"/>
          </w:tcPr>
          <w:p w14:paraId="7A61ACCB"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r>
      <w:tr w:rsidR="002A666B" w:rsidRPr="001F3060" w14:paraId="395393FD" w14:textId="77777777" w:rsidTr="000C3FF4">
        <w:trPr>
          <w:trHeight w:val="284"/>
        </w:trPr>
        <w:tc>
          <w:tcPr>
            <w:tcW w:w="3652" w:type="dxa"/>
            <w:shd w:val="clear" w:color="auto" w:fill="E7E6E6"/>
          </w:tcPr>
          <w:p w14:paraId="73541DB6" w14:textId="77777777" w:rsidR="002A666B" w:rsidRPr="00313C04" w:rsidRDefault="002A666B" w:rsidP="00564165">
            <w:pPr>
              <w:pStyle w:val="Default"/>
              <w:jc w:val="right"/>
              <w:rPr>
                <w:rFonts w:ascii="Calibri Light" w:hAnsi="Calibri Light"/>
                <w:b/>
                <w:color w:val="auto"/>
                <w:sz w:val="20"/>
                <w:szCs w:val="20"/>
              </w:rPr>
            </w:pPr>
            <w:r w:rsidRPr="00313C04">
              <w:rPr>
                <w:rFonts w:ascii="Calibri Light" w:hAnsi="Calibri Light"/>
                <w:b/>
                <w:color w:val="auto"/>
                <w:sz w:val="20"/>
                <w:szCs w:val="20"/>
              </w:rPr>
              <w:t>Powyższe wartości wyrażono w walucie:</w:t>
            </w:r>
          </w:p>
        </w:tc>
        <w:tc>
          <w:tcPr>
            <w:tcW w:w="5636" w:type="dxa"/>
            <w:gridSpan w:val="2"/>
            <w:shd w:val="clear" w:color="auto" w:fill="E7E6E6"/>
          </w:tcPr>
          <w:p w14:paraId="7F6F7B49" w14:textId="77777777" w:rsidR="002A666B" w:rsidRDefault="002A666B" w:rsidP="00564165">
            <w:pPr>
              <w:pStyle w:val="Default"/>
              <w:rPr>
                <w:rFonts w:ascii="Calibri Light" w:hAnsi="Calibri Light"/>
                <w:i/>
                <w:color w:val="808080"/>
                <w:sz w:val="20"/>
                <w:szCs w:val="20"/>
              </w:rPr>
            </w:pPr>
            <w:r w:rsidRPr="00485DCC">
              <w:rPr>
                <w:rFonts w:ascii="Calibri Light" w:hAnsi="Calibri Light"/>
                <w:i/>
                <w:color w:val="808080"/>
                <w:sz w:val="20"/>
                <w:szCs w:val="20"/>
              </w:rPr>
              <w:t>PLN</w:t>
            </w:r>
            <w:r w:rsidR="00485DCC" w:rsidRPr="00485DCC">
              <w:rPr>
                <w:rFonts w:ascii="Calibri Light" w:hAnsi="Calibri Light"/>
                <w:i/>
                <w:color w:val="808080"/>
                <w:sz w:val="20"/>
                <w:szCs w:val="20"/>
              </w:rPr>
              <w:t>/EUR/USD/inne</w:t>
            </w:r>
          </w:p>
          <w:p w14:paraId="7D04B9A9" w14:textId="03FD6526" w:rsidR="000C3FF4" w:rsidRPr="00485DCC" w:rsidRDefault="000C3FF4" w:rsidP="00564165">
            <w:pPr>
              <w:pStyle w:val="Default"/>
              <w:rPr>
                <w:rFonts w:ascii="Calibri Light" w:hAnsi="Calibri Light"/>
                <w:i/>
                <w:color w:val="808080"/>
                <w:sz w:val="20"/>
                <w:szCs w:val="20"/>
              </w:rPr>
            </w:pPr>
          </w:p>
        </w:tc>
      </w:tr>
      <w:tr w:rsidR="002A666B" w:rsidRPr="001F3060" w14:paraId="4C3F1E91" w14:textId="77777777" w:rsidTr="000C3FF4">
        <w:trPr>
          <w:trHeight w:val="176"/>
        </w:trPr>
        <w:tc>
          <w:tcPr>
            <w:tcW w:w="9288" w:type="dxa"/>
            <w:gridSpan w:val="3"/>
            <w:tcBorders>
              <w:top w:val="single" w:sz="4" w:space="0" w:color="000000"/>
              <w:left w:val="single" w:sz="4" w:space="0" w:color="000000"/>
              <w:bottom w:val="single" w:sz="4" w:space="0" w:color="000000"/>
            </w:tcBorders>
            <w:shd w:val="clear" w:color="auto" w:fill="F2F2F2"/>
            <w:vAlign w:val="center"/>
          </w:tcPr>
          <w:p w14:paraId="015C47E7" w14:textId="77777777" w:rsidR="002A666B" w:rsidRPr="001F3060" w:rsidRDefault="002A666B" w:rsidP="00564165">
            <w:pPr>
              <w:pStyle w:val="Default"/>
              <w:jc w:val="center"/>
              <w:rPr>
                <w:rFonts w:ascii="Calibri Light" w:hAnsi="Calibri Light"/>
                <w:color w:val="auto"/>
                <w:sz w:val="20"/>
                <w:szCs w:val="20"/>
              </w:rPr>
            </w:pPr>
            <w:r w:rsidRPr="001F3060">
              <w:rPr>
                <w:rFonts w:ascii="Calibri Light" w:hAnsi="Calibri Light"/>
                <w:sz w:val="20"/>
                <w:szCs w:val="20"/>
              </w:rPr>
              <w:t xml:space="preserve">Integralną częścią niniejszej oferty zgodnie z wymaganiami zapytania ofertowego </w:t>
            </w:r>
            <w:r w:rsidRPr="001F3060">
              <w:rPr>
                <w:rFonts w:ascii="Calibri Light" w:hAnsi="Calibri Light"/>
                <w:color w:val="auto"/>
                <w:sz w:val="20"/>
                <w:szCs w:val="20"/>
              </w:rPr>
              <w:t>są następujące załączniki:</w:t>
            </w:r>
          </w:p>
        </w:tc>
      </w:tr>
      <w:tr w:rsidR="002A666B" w:rsidRPr="001F3060" w14:paraId="658F2DD3" w14:textId="77777777" w:rsidTr="000C3FF4">
        <w:trPr>
          <w:trHeight w:val="397"/>
        </w:trPr>
        <w:tc>
          <w:tcPr>
            <w:tcW w:w="9288" w:type="dxa"/>
            <w:gridSpan w:val="3"/>
            <w:tcBorders>
              <w:top w:val="single" w:sz="4" w:space="0" w:color="000000"/>
              <w:left w:val="single" w:sz="4" w:space="0" w:color="000000"/>
              <w:bottom w:val="single" w:sz="4" w:space="0" w:color="000000"/>
            </w:tcBorders>
            <w:vAlign w:val="center"/>
          </w:tcPr>
          <w:p w14:paraId="2C847C9E" w14:textId="77777777" w:rsidR="002A666B" w:rsidRPr="00564165" w:rsidRDefault="002A666B" w:rsidP="00564165">
            <w:pPr>
              <w:autoSpaceDE w:val="0"/>
              <w:autoSpaceDN w:val="0"/>
              <w:adjustRightInd w:val="0"/>
              <w:spacing w:after="0" w:line="240" w:lineRule="auto"/>
              <w:jc w:val="both"/>
              <w:rPr>
                <w:rFonts w:ascii="Calibri Light" w:eastAsia="Times New Roman" w:hAnsi="Calibri Light"/>
                <w:i/>
                <w:color w:val="000000"/>
                <w:sz w:val="18"/>
                <w:szCs w:val="18"/>
                <w:lang w:eastAsia="pl-PL"/>
              </w:rPr>
            </w:pPr>
            <w:r w:rsidRPr="00564165">
              <w:rPr>
                <w:rFonts w:ascii="Calibri Light" w:eastAsia="Times New Roman" w:hAnsi="Calibri Light"/>
                <w:i/>
                <w:color w:val="000000"/>
                <w:sz w:val="18"/>
                <w:szCs w:val="18"/>
                <w:lang w:eastAsia="pl-PL"/>
              </w:rPr>
              <w:t>Należy wymienić wszystkie dołączane oświadczenia i dokumenty:</w:t>
            </w:r>
          </w:p>
          <w:p w14:paraId="71AD7377" w14:textId="77777777" w:rsidR="002A666B" w:rsidRPr="00564165" w:rsidRDefault="002A666B" w:rsidP="00564165">
            <w:pPr>
              <w:pStyle w:val="Default"/>
              <w:numPr>
                <w:ilvl w:val="0"/>
                <w:numId w:val="1"/>
              </w:numPr>
              <w:ind w:left="714" w:hanging="357"/>
              <w:jc w:val="both"/>
              <w:rPr>
                <w:rFonts w:ascii="Calibri Light" w:hAnsi="Calibri Light"/>
                <w:color w:val="auto"/>
                <w:sz w:val="18"/>
                <w:szCs w:val="18"/>
              </w:rPr>
            </w:pPr>
            <w:r w:rsidRPr="00564165">
              <w:rPr>
                <w:rFonts w:ascii="Calibri Light" w:hAnsi="Calibri Light"/>
                <w:color w:val="auto"/>
                <w:sz w:val="18"/>
                <w:szCs w:val="18"/>
              </w:rPr>
              <w:t>Załącznik nr 2 - Oświadczenie o braku podstaw do wykluczenia</w:t>
            </w:r>
          </w:p>
          <w:p w14:paraId="23B4CF47" w14:textId="2A695162" w:rsidR="00564165" w:rsidRPr="003D2C7F" w:rsidRDefault="002A666B" w:rsidP="00436E7D">
            <w:pPr>
              <w:numPr>
                <w:ilvl w:val="0"/>
                <w:numId w:val="1"/>
              </w:numPr>
              <w:spacing w:after="0" w:line="240" w:lineRule="auto"/>
              <w:ind w:left="714" w:hanging="357"/>
              <w:rPr>
                <w:rFonts w:ascii="Calibri Light" w:hAnsi="Calibri Light"/>
                <w:sz w:val="18"/>
                <w:szCs w:val="18"/>
              </w:rPr>
            </w:pPr>
            <w:r w:rsidRPr="00E34B65">
              <w:rPr>
                <w:rFonts w:ascii="Calibri Light" w:eastAsia="Times New Roman" w:hAnsi="Calibri Light"/>
                <w:sz w:val="18"/>
                <w:szCs w:val="18"/>
                <w:lang w:eastAsia="pl-PL"/>
              </w:rPr>
              <w:t xml:space="preserve">Załącznik nr </w:t>
            </w:r>
            <w:r w:rsidR="00920676" w:rsidRPr="00E34B65">
              <w:rPr>
                <w:rFonts w:ascii="Calibri Light" w:eastAsia="Times New Roman" w:hAnsi="Calibri Light"/>
                <w:sz w:val="18"/>
                <w:szCs w:val="18"/>
                <w:lang w:eastAsia="pl-PL"/>
              </w:rPr>
              <w:t>3</w:t>
            </w:r>
            <w:r w:rsidRPr="00E34B65">
              <w:rPr>
                <w:rFonts w:ascii="Calibri Light" w:eastAsia="Times New Roman" w:hAnsi="Calibri Light"/>
                <w:sz w:val="18"/>
                <w:szCs w:val="18"/>
                <w:lang w:eastAsia="pl-PL"/>
              </w:rPr>
              <w:t xml:space="preserve"> - </w:t>
            </w:r>
            <w:r w:rsidR="00485DCC">
              <w:t xml:space="preserve"> </w:t>
            </w:r>
            <w:r w:rsidR="00E24BB5">
              <w:t xml:space="preserve"> </w:t>
            </w:r>
            <w:r w:rsidR="00E24BB5" w:rsidRPr="00E24BB5">
              <w:rPr>
                <w:rFonts w:ascii="Calibri Light" w:eastAsia="Times New Roman" w:hAnsi="Calibri Light"/>
                <w:sz w:val="18"/>
                <w:szCs w:val="18"/>
                <w:lang w:eastAsia="pl-PL"/>
              </w:rPr>
              <w:t>Deklaracja zgodności dostawy z zamówieniem</w:t>
            </w:r>
          </w:p>
          <w:p w14:paraId="716684CF" w14:textId="05C00DCA" w:rsidR="003D2C7F" w:rsidRPr="00E34B65" w:rsidRDefault="003D2C7F" w:rsidP="00436E7D">
            <w:pPr>
              <w:numPr>
                <w:ilvl w:val="0"/>
                <w:numId w:val="1"/>
              </w:numPr>
              <w:spacing w:after="0" w:line="240" w:lineRule="auto"/>
              <w:ind w:left="714" w:hanging="357"/>
              <w:rPr>
                <w:rFonts w:ascii="Calibri Light" w:hAnsi="Calibri Light"/>
                <w:sz w:val="18"/>
                <w:szCs w:val="18"/>
              </w:rPr>
            </w:pPr>
            <w:r>
              <w:rPr>
                <w:rFonts w:ascii="Calibri Light" w:eastAsia="Times New Roman" w:hAnsi="Calibri Light"/>
                <w:sz w:val="18"/>
                <w:szCs w:val="18"/>
                <w:lang w:eastAsia="pl-PL"/>
              </w:rPr>
              <w:t>Załącznik nr 4 – Klauzula informacyjna</w:t>
            </w:r>
          </w:p>
          <w:p w14:paraId="6A80AD8F" w14:textId="77777777" w:rsidR="002A666B" w:rsidRPr="00564165" w:rsidRDefault="002A666B" w:rsidP="00564165">
            <w:pPr>
              <w:numPr>
                <w:ilvl w:val="0"/>
                <w:numId w:val="1"/>
              </w:numPr>
              <w:spacing w:after="0" w:line="240" w:lineRule="auto"/>
              <w:ind w:left="714" w:hanging="357"/>
              <w:rPr>
                <w:rFonts w:ascii="Calibri Light" w:hAnsi="Calibri Light"/>
                <w:sz w:val="18"/>
                <w:szCs w:val="18"/>
              </w:rPr>
            </w:pPr>
            <w:r w:rsidRPr="00564165">
              <w:rPr>
                <w:rFonts w:ascii="Calibri Light" w:hAnsi="Calibri Light"/>
                <w:sz w:val="18"/>
                <w:szCs w:val="18"/>
              </w:rPr>
              <w:t>Inne, jeżeli dotyczy?</w:t>
            </w:r>
          </w:p>
        </w:tc>
      </w:tr>
      <w:tr w:rsidR="004D4E07" w:rsidRPr="001F3060" w14:paraId="5FF332D3" w14:textId="77777777" w:rsidTr="000C3FF4">
        <w:trPr>
          <w:trHeight w:val="397"/>
        </w:trPr>
        <w:tc>
          <w:tcPr>
            <w:tcW w:w="3652" w:type="dxa"/>
            <w:tcBorders>
              <w:top w:val="single" w:sz="4" w:space="0" w:color="000000"/>
              <w:left w:val="single" w:sz="4" w:space="0" w:color="000000"/>
              <w:bottom w:val="single" w:sz="4" w:space="0" w:color="000000"/>
              <w:right w:val="nil"/>
            </w:tcBorders>
            <w:shd w:val="clear" w:color="auto" w:fill="E5E5E5"/>
            <w:vAlign w:val="center"/>
          </w:tcPr>
          <w:p w14:paraId="40DDE08D" w14:textId="2C20D3E7" w:rsidR="004D4E07" w:rsidRPr="001F3060" w:rsidRDefault="004D4E07" w:rsidP="004D4E07">
            <w:pPr>
              <w:suppressAutoHyphens/>
              <w:autoSpaceDE w:val="0"/>
              <w:spacing w:after="0" w:line="240" w:lineRule="auto"/>
              <w:jc w:val="both"/>
              <w:rPr>
                <w:rFonts w:ascii="Calibri Light" w:hAnsi="Calibri Light"/>
                <w:sz w:val="20"/>
                <w:szCs w:val="20"/>
                <w:lang w:eastAsia="ar-SA"/>
              </w:rPr>
            </w:pPr>
            <w:r>
              <w:rPr>
                <w:rFonts w:ascii="Calibri Light" w:hAnsi="Calibri Light"/>
                <w:sz w:val="20"/>
                <w:szCs w:val="20"/>
              </w:rPr>
              <w:t>Data</w:t>
            </w:r>
            <w:r w:rsidRPr="006E1EBF">
              <w:rPr>
                <w:rFonts w:ascii="Calibri Light" w:hAnsi="Calibri Light"/>
                <w:sz w:val="20"/>
                <w:szCs w:val="20"/>
              </w:rPr>
              <w:t xml:space="preserve"> </w:t>
            </w:r>
          </w:p>
        </w:tc>
        <w:tc>
          <w:tcPr>
            <w:tcW w:w="5636" w:type="dxa"/>
            <w:gridSpan w:val="2"/>
          </w:tcPr>
          <w:p w14:paraId="1AFC6674" w14:textId="77777777" w:rsidR="004D4E07" w:rsidRPr="001F3060" w:rsidRDefault="004D4E07" w:rsidP="004D4E07">
            <w:pPr>
              <w:pStyle w:val="Default"/>
              <w:jc w:val="both"/>
              <w:rPr>
                <w:rFonts w:ascii="Calibri Light" w:hAnsi="Calibri Light"/>
                <w:color w:val="auto"/>
                <w:sz w:val="20"/>
                <w:szCs w:val="20"/>
              </w:rPr>
            </w:pPr>
          </w:p>
        </w:tc>
      </w:tr>
      <w:tr w:rsidR="004D4E07" w:rsidRPr="001F3060" w14:paraId="15908E35" w14:textId="77777777" w:rsidTr="000C3FF4">
        <w:trPr>
          <w:trHeight w:val="397"/>
        </w:trPr>
        <w:tc>
          <w:tcPr>
            <w:tcW w:w="3652" w:type="dxa"/>
            <w:tcBorders>
              <w:top w:val="single" w:sz="4" w:space="0" w:color="000000"/>
              <w:left w:val="single" w:sz="4" w:space="0" w:color="000000"/>
              <w:bottom w:val="single" w:sz="4" w:space="0" w:color="000000"/>
              <w:right w:val="nil"/>
            </w:tcBorders>
            <w:shd w:val="clear" w:color="auto" w:fill="E5E5E5"/>
            <w:vAlign w:val="center"/>
          </w:tcPr>
          <w:p w14:paraId="2F2C2B2E" w14:textId="026E1924" w:rsidR="004D4E07" w:rsidRPr="001F3060" w:rsidRDefault="004D4E07" w:rsidP="004D4E07">
            <w:pPr>
              <w:suppressAutoHyphens/>
              <w:autoSpaceDE w:val="0"/>
              <w:spacing w:after="0" w:line="240" w:lineRule="auto"/>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636" w:type="dxa"/>
            <w:gridSpan w:val="2"/>
          </w:tcPr>
          <w:p w14:paraId="4C814067" w14:textId="77777777" w:rsidR="004D4E07" w:rsidRPr="001F3060" w:rsidRDefault="004D4E07" w:rsidP="004D4E07">
            <w:pPr>
              <w:pStyle w:val="Default"/>
              <w:jc w:val="both"/>
              <w:rPr>
                <w:rFonts w:ascii="Calibri Light" w:hAnsi="Calibri Light"/>
                <w:color w:val="auto"/>
                <w:sz w:val="20"/>
                <w:szCs w:val="20"/>
              </w:rPr>
            </w:pPr>
          </w:p>
        </w:tc>
      </w:tr>
      <w:tr w:rsidR="004D4E07" w:rsidRPr="001F3060" w14:paraId="1A0C4208" w14:textId="77777777" w:rsidTr="000C3FF4">
        <w:trPr>
          <w:trHeight w:val="397"/>
        </w:trPr>
        <w:tc>
          <w:tcPr>
            <w:tcW w:w="3652" w:type="dxa"/>
            <w:tcBorders>
              <w:top w:val="single" w:sz="4" w:space="0" w:color="000000"/>
              <w:left w:val="single" w:sz="4" w:space="0" w:color="000000"/>
              <w:bottom w:val="single" w:sz="4" w:space="0" w:color="000000"/>
              <w:right w:val="nil"/>
            </w:tcBorders>
            <w:shd w:val="clear" w:color="auto" w:fill="E5E5E5"/>
            <w:vAlign w:val="center"/>
          </w:tcPr>
          <w:p w14:paraId="0FF1BBD2" w14:textId="791CE765" w:rsidR="004D4E07" w:rsidRPr="001F3060" w:rsidRDefault="004D4E07" w:rsidP="004D4E07">
            <w:pPr>
              <w:suppressAutoHyphens/>
              <w:autoSpaceDE w:val="0"/>
              <w:spacing w:after="0" w:line="240" w:lineRule="auto"/>
              <w:rPr>
                <w:rFonts w:ascii="Calibri Light" w:hAnsi="Calibri Light"/>
                <w:sz w:val="20"/>
                <w:szCs w:val="20"/>
                <w:lang w:eastAsia="ar-SA"/>
              </w:rPr>
            </w:pPr>
            <w:r w:rsidRPr="006E1EBF">
              <w:rPr>
                <w:rFonts w:ascii="Calibri Light" w:hAnsi="Calibri Light"/>
                <w:sz w:val="20"/>
                <w:szCs w:val="20"/>
              </w:rPr>
              <w:t xml:space="preserve">Pieczątka </w:t>
            </w:r>
            <w:r>
              <w:rPr>
                <w:rFonts w:ascii="Calibri Light" w:hAnsi="Calibri Light"/>
                <w:sz w:val="20"/>
                <w:szCs w:val="20"/>
              </w:rPr>
              <w:t xml:space="preserve">firmowa </w:t>
            </w:r>
            <w:r w:rsidRPr="006E1EBF">
              <w:rPr>
                <w:rFonts w:ascii="Calibri Light" w:hAnsi="Calibri Light"/>
                <w:sz w:val="20"/>
                <w:szCs w:val="20"/>
              </w:rPr>
              <w:t>Wykonawcy</w:t>
            </w:r>
          </w:p>
        </w:tc>
        <w:tc>
          <w:tcPr>
            <w:tcW w:w="5636" w:type="dxa"/>
            <w:gridSpan w:val="2"/>
          </w:tcPr>
          <w:p w14:paraId="47BF21BC" w14:textId="77777777" w:rsidR="004D4E07" w:rsidRPr="001F3060" w:rsidRDefault="004D4E07" w:rsidP="004D4E07">
            <w:pPr>
              <w:pStyle w:val="Default"/>
              <w:jc w:val="both"/>
              <w:rPr>
                <w:rFonts w:ascii="Calibri Light" w:hAnsi="Calibri Light"/>
                <w:color w:val="auto"/>
                <w:sz w:val="20"/>
                <w:szCs w:val="20"/>
              </w:rPr>
            </w:pPr>
          </w:p>
          <w:p w14:paraId="0A7DF6DA" w14:textId="77777777" w:rsidR="004D4E07" w:rsidRPr="001F3060" w:rsidRDefault="004D4E07" w:rsidP="004D4E07">
            <w:pPr>
              <w:pStyle w:val="Default"/>
              <w:jc w:val="both"/>
              <w:rPr>
                <w:rFonts w:ascii="Calibri Light" w:hAnsi="Calibri Light"/>
                <w:color w:val="auto"/>
                <w:sz w:val="20"/>
                <w:szCs w:val="20"/>
              </w:rPr>
            </w:pPr>
          </w:p>
          <w:p w14:paraId="1D73BC99" w14:textId="77777777" w:rsidR="004D4E07" w:rsidRPr="001F3060" w:rsidRDefault="004D4E07" w:rsidP="004D4E07">
            <w:pPr>
              <w:pStyle w:val="Default"/>
              <w:jc w:val="both"/>
              <w:rPr>
                <w:rFonts w:ascii="Calibri Light" w:hAnsi="Calibri Light"/>
                <w:color w:val="auto"/>
                <w:sz w:val="20"/>
                <w:szCs w:val="20"/>
              </w:rPr>
            </w:pPr>
          </w:p>
          <w:p w14:paraId="7C170448" w14:textId="77777777" w:rsidR="004D4E07" w:rsidRPr="001F3060" w:rsidRDefault="004D4E07" w:rsidP="004D4E07">
            <w:pPr>
              <w:pStyle w:val="Default"/>
              <w:jc w:val="both"/>
              <w:rPr>
                <w:rFonts w:ascii="Calibri Light" w:hAnsi="Calibri Light"/>
                <w:color w:val="auto"/>
                <w:sz w:val="20"/>
                <w:szCs w:val="20"/>
              </w:rPr>
            </w:pPr>
          </w:p>
        </w:tc>
      </w:tr>
    </w:tbl>
    <w:p w14:paraId="634DFAC1" w14:textId="77777777" w:rsidR="009312FB" w:rsidRDefault="009312FB" w:rsidP="00C13170">
      <w:pPr>
        <w:jc w:val="center"/>
        <w:rPr>
          <w:rFonts w:ascii="Calibri Light" w:hAnsi="Calibri Light"/>
          <w:b/>
          <w:bCs/>
          <w:sz w:val="20"/>
          <w:szCs w:val="20"/>
        </w:rPr>
        <w:sectPr w:rsidR="009312FB" w:rsidSect="008956F0">
          <w:headerReference w:type="default" r:id="rId8"/>
          <w:footerReference w:type="default" r:id="rId9"/>
          <w:headerReference w:type="first" r:id="rId10"/>
          <w:footerReference w:type="first" r:id="rId11"/>
          <w:pgSz w:w="11906" w:h="16838"/>
          <w:pgMar w:top="1134" w:right="1417" w:bottom="1417" w:left="1417" w:header="708" w:footer="708" w:gutter="0"/>
          <w:pgNumType w:start="1"/>
          <w:cols w:space="708"/>
          <w:titlePg/>
          <w:docGrid w:linePitch="360"/>
        </w:sectPr>
      </w:pPr>
    </w:p>
    <w:p w14:paraId="4199B3C0" w14:textId="77777777" w:rsidR="006E1EBF" w:rsidRPr="001F3060" w:rsidRDefault="006E1EBF" w:rsidP="009312FB">
      <w:pPr>
        <w:spacing w:after="0"/>
        <w:jc w:val="right"/>
        <w:rPr>
          <w:rFonts w:ascii="Calibri Light" w:hAnsi="Calibri Light"/>
          <w:b/>
          <w:bCs/>
          <w:sz w:val="20"/>
          <w:szCs w:val="20"/>
        </w:rPr>
      </w:pPr>
      <w:r w:rsidRPr="001F3060">
        <w:rPr>
          <w:rFonts w:ascii="Calibri Light" w:hAnsi="Calibri Light"/>
          <w:b/>
          <w:bCs/>
          <w:sz w:val="20"/>
          <w:szCs w:val="20"/>
        </w:rPr>
        <w:lastRenderedPageBreak/>
        <w:t>Załącznik nr 2</w:t>
      </w:r>
    </w:p>
    <w:p w14:paraId="4091AD55" w14:textId="10C2FAB3" w:rsidR="006E1EBF" w:rsidRPr="001F3060" w:rsidRDefault="00A427BB" w:rsidP="009312FB">
      <w:pPr>
        <w:spacing w:after="0"/>
        <w:jc w:val="right"/>
        <w:rPr>
          <w:rFonts w:ascii="Calibri Light" w:hAnsi="Calibri Light"/>
          <w:sz w:val="20"/>
          <w:szCs w:val="20"/>
        </w:rPr>
      </w:pPr>
      <w:r w:rsidRPr="001F3060">
        <w:rPr>
          <w:rFonts w:ascii="Calibri Light" w:hAnsi="Calibri Light"/>
          <w:sz w:val="20"/>
          <w:szCs w:val="20"/>
        </w:rPr>
        <w:t xml:space="preserve">Zapytanie ofertowe </w:t>
      </w:r>
      <w:r w:rsidR="00CB4396" w:rsidRPr="00CB4396">
        <w:rPr>
          <w:rFonts w:ascii="Calibri Light" w:hAnsi="Calibri Light"/>
          <w:sz w:val="20"/>
          <w:szCs w:val="20"/>
        </w:rPr>
        <w:t xml:space="preserve">l.dz. </w:t>
      </w:r>
      <w:r w:rsidR="004145D6" w:rsidRPr="004145D6">
        <w:rPr>
          <w:rFonts w:ascii="Calibri Light" w:hAnsi="Calibri Light"/>
          <w:sz w:val="20"/>
          <w:szCs w:val="20"/>
        </w:rPr>
        <w:t>0</w:t>
      </w:r>
      <w:r w:rsidR="00827A01">
        <w:rPr>
          <w:rFonts w:ascii="Calibri Light" w:hAnsi="Calibri Light"/>
          <w:sz w:val="20"/>
          <w:szCs w:val="20"/>
        </w:rPr>
        <w:t>7</w:t>
      </w:r>
      <w:r w:rsidR="004145D6" w:rsidRPr="004145D6">
        <w:rPr>
          <w:rFonts w:ascii="Calibri Light" w:hAnsi="Calibri Light"/>
          <w:sz w:val="20"/>
          <w:szCs w:val="20"/>
        </w:rPr>
        <w:t>_12_2025_FEWM_1_2_Alkaz</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6E1EBF" w:rsidRPr="001F3060" w14:paraId="0C2FC830" w14:textId="77777777" w:rsidTr="00415CBF">
        <w:trPr>
          <w:trHeight w:val="465"/>
        </w:trPr>
        <w:tc>
          <w:tcPr>
            <w:tcW w:w="3510" w:type="dxa"/>
            <w:shd w:val="clear" w:color="auto" w:fill="E7E6E6"/>
          </w:tcPr>
          <w:p w14:paraId="2FB374E4" w14:textId="77777777" w:rsidR="006E1EBF" w:rsidRPr="001F3060" w:rsidRDefault="006E1EBF" w:rsidP="007B1ACC">
            <w:pPr>
              <w:pStyle w:val="Default"/>
              <w:rPr>
                <w:rFonts w:ascii="Calibri Light" w:hAnsi="Calibri Light"/>
                <w:b/>
                <w:bCs/>
                <w:color w:val="auto"/>
                <w:sz w:val="20"/>
                <w:szCs w:val="20"/>
              </w:rPr>
            </w:pPr>
            <w:r w:rsidRPr="001F3060">
              <w:rPr>
                <w:rFonts w:ascii="Calibri Light" w:hAnsi="Calibri Light"/>
                <w:b/>
                <w:bCs/>
                <w:color w:val="auto"/>
                <w:sz w:val="20"/>
                <w:szCs w:val="20"/>
              </w:rPr>
              <w:t xml:space="preserve">Nazwa Wykonawcy: </w:t>
            </w:r>
          </w:p>
          <w:p w14:paraId="12980E98" w14:textId="77777777" w:rsidR="006E1EBF" w:rsidRPr="001F3060" w:rsidRDefault="006E1EBF" w:rsidP="007B1ACC">
            <w:pPr>
              <w:pStyle w:val="Default"/>
              <w:rPr>
                <w:rFonts w:ascii="Calibri Light" w:hAnsi="Calibri Light"/>
                <w:b/>
                <w:bCs/>
                <w:color w:val="auto"/>
                <w:sz w:val="20"/>
                <w:szCs w:val="20"/>
              </w:rPr>
            </w:pPr>
          </w:p>
        </w:tc>
        <w:tc>
          <w:tcPr>
            <w:tcW w:w="5778" w:type="dxa"/>
          </w:tcPr>
          <w:p w14:paraId="6E74A6CC" w14:textId="77777777" w:rsidR="006E1EBF" w:rsidRPr="001F3060" w:rsidRDefault="006E1EBF" w:rsidP="007B1ACC">
            <w:pPr>
              <w:pStyle w:val="Default"/>
              <w:rPr>
                <w:rFonts w:ascii="Calibri Light" w:hAnsi="Calibri Light"/>
                <w:bCs/>
                <w:color w:val="auto"/>
                <w:sz w:val="20"/>
                <w:szCs w:val="20"/>
              </w:rPr>
            </w:pPr>
          </w:p>
        </w:tc>
      </w:tr>
      <w:tr w:rsidR="006E1EBF" w:rsidRPr="001F3060" w14:paraId="6494A5C3" w14:textId="77777777" w:rsidTr="00415CBF">
        <w:trPr>
          <w:trHeight w:val="255"/>
        </w:trPr>
        <w:tc>
          <w:tcPr>
            <w:tcW w:w="3510" w:type="dxa"/>
            <w:shd w:val="clear" w:color="auto" w:fill="E7E6E6"/>
          </w:tcPr>
          <w:p w14:paraId="201F9874" w14:textId="77777777" w:rsidR="006E1EBF" w:rsidRPr="001F3060" w:rsidRDefault="006E1EBF" w:rsidP="007B1ACC">
            <w:pPr>
              <w:pStyle w:val="Default"/>
              <w:rPr>
                <w:rFonts w:ascii="Calibri Light" w:hAnsi="Calibri Light"/>
                <w:b/>
                <w:bCs/>
                <w:color w:val="auto"/>
                <w:sz w:val="20"/>
                <w:szCs w:val="20"/>
              </w:rPr>
            </w:pPr>
            <w:r w:rsidRPr="001F3060">
              <w:rPr>
                <w:rFonts w:ascii="Calibri Light" w:hAnsi="Calibri Light"/>
                <w:b/>
                <w:bCs/>
                <w:color w:val="auto"/>
                <w:sz w:val="20"/>
                <w:szCs w:val="20"/>
              </w:rPr>
              <w:t>NIP Wykonawcy:</w:t>
            </w:r>
          </w:p>
        </w:tc>
        <w:tc>
          <w:tcPr>
            <w:tcW w:w="5778" w:type="dxa"/>
          </w:tcPr>
          <w:p w14:paraId="77286AC3" w14:textId="77777777" w:rsidR="006E1EBF" w:rsidRPr="001F3060" w:rsidRDefault="006E1EBF" w:rsidP="007B1ACC">
            <w:pPr>
              <w:pStyle w:val="Default"/>
              <w:rPr>
                <w:rFonts w:ascii="Calibri Light" w:hAnsi="Calibri Light"/>
                <w:bCs/>
                <w:color w:val="auto"/>
                <w:sz w:val="20"/>
                <w:szCs w:val="20"/>
              </w:rPr>
            </w:pPr>
          </w:p>
        </w:tc>
      </w:tr>
    </w:tbl>
    <w:p w14:paraId="35A80B79" w14:textId="77777777" w:rsidR="006E1EBF" w:rsidRPr="001F3060" w:rsidRDefault="006E1EBF" w:rsidP="006E1EBF">
      <w:pPr>
        <w:rPr>
          <w:rFonts w:ascii="Calibri Light" w:hAnsi="Calibri Light"/>
          <w:sz w:val="20"/>
          <w:szCs w:val="20"/>
        </w:rPr>
      </w:pPr>
    </w:p>
    <w:p w14:paraId="0ACCEE70" w14:textId="77777777" w:rsidR="006E1EBF" w:rsidRPr="001F3060" w:rsidRDefault="006E1EBF" w:rsidP="006E1EBF">
      <w:pPr>
        <w:jc w:val="center"/>
        <w:rPr>
          <w:rFonts w:ascii="Calibri Light" w:hAnsi="Calibri Light"/>
          <w:sz w:val="20"/>
          <w:szCs w:val="20"/>
        </w:rPr>
      </w:pPr>
      <w:r w:rsidRPr="001F3060">
        <w:rPr>
          <w:rFonts w:ascii="Calibri Light" w:eastAsia="Times New Roman" w:hAnsi="Calibri Light"/>
          <w:b/>
          <w:color w:val="000000"/>
          <w:sz w:val="24"/>
          <w:szCs w:val="24"/>
          <w:lang w:eastAsia="pl-PL"/>
        </w:rPr>
        <w:t>Oświadczenie o braku podstaw do wykluczenia</w:t>
      </w:r>
    </w:p>
    <w:p w14:paraId="4E9A7F8B" w14:textId="77777777" w:rsidR="004D4E07" w:rsidRPr="004D4E07" w:rsidRDefault="004D4E07" w:rsidP="004D4E07">
      <w:pPr>
        <w:tabs>
          <w:tab w:val="left" w:pos="1122"/>
        </w:tabs>
        <w:rPr>
          <w:rFonts w:asciiTheme="majorHAnsi" w:hAnsiTheme="majorHAnsi" w:cstheme="majorHAnsi"/>
          <w:sz w:val="18"/>
          <w:szCs w:val="20"/>
        </w:rPr>
      </w:pPr>
      <w:r w:rsidRPr="004D4E07">
        <w:rPr>
          <w:rFonts w:asciiTheme="majorHAnsi" w:hAnsiTheme="majorHAnsi" w:cstheme="majorHAnsi"/>
          <w:sz w:val="18"/>
          <w:szCs w:val="20"/>
        </w:rPr>
        <w:t>Wykonawca oświadcza, że:</w:t>
      </w:r>
    </w:p>
    <w:p w14:paraId="181BD203" w14:textId="77777777" w:rsidR="004D4E07" w:rsidRPr="004D4E07" w:rsidRDefault="004D4E07" w:rsidP="004D4E07">
      <w:pPr>
        <w:pStyle w:val="Akapitzlist"/>
        <w:numPr>
          <w:ilvl w:val="0"/>
          <w:numId w:val="29"/>
        </w:numPr>
        <w:jc w:val="both"/>
        <w:rPr>
          <w:rFonts w:asciiTheme="majorHAnsi" w:hAnsiTheme="majorHAnsi" w:cstheme="majorHAnsi"/>
          <w:sz w:val="18"/>
        </w:rPr>
      </w:pPr>
      <w:r w:rsidRPr="004D4E07">
        <w:rPr>
          <w:rFonts w:asciiTheme="majorHAnsi" w:hAnsiTheme="majorHAnsi" w:cstheme="majorHAnsi"/>
          <w:sz w:val="18"/>
        </w:rPr>
        <w:t>Nie jest powiązany osobowo lub kapitałowo z Zamawiającym. Powyższe należy rozumieć jako brak istnienia albo brak wpływu powiązań osobowych lub kapitałowych między Zamawiającym (w tym osobami zaangażowanymi w czynności związane z przygotowaniem oraz przeprowadzeniem postępowania) a Wykonawcą, które mogłyby wpłynąć na bezstronność postępowania, a polegających na:</w:t>
      </w:r>
    </w:p>
    <w:p w14:paraId="7E5480BF"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0ADC206B"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39D45441"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pozostawaniu z wykonawcą w takim stosunku prawnym lub faktycznym, że istnieje uzasadniona wątpliwość co do ich bezstronności lub niezależności w związku z postępowaniem o udzielenie zamówienia.</w:t>
      </w:r>
    </w:p>
    <w:p w14:paraId="21B121F9" w14:textId="77777777" w:rsidR="004D4E07" w:rsidRPr="004D4E07" w:rsidRDefault="004D4E07" w:rsidP="004D4E07">
      <w:pPr>
        <w:pStyle w:val="Akapitzlist"/>
        <w:numPr>
          <w:ilvl w:val="0"/>
          <w:numId w:val="29"/>
        </w:numPr>
        <w:jc w:val="both"/>
        <w:rPr>
          <w:rFonts w:asciiTheme="majorHAnsi" w:hAnsiTheme="majorHAnsi" w:cstheme="majorHAnsi"/>
          <w:sz w:val="18"/>
        </w:rPr>
      </w:pPr>
      <w:r w:rsidRPr="004D4E07">
        <w:rPr>
          <w:rFonts w:asciiTheme="majorHAnsi" w:hAnsiTheme="majorHAnsi" w:cstheme="majorHAnsi"/>
          <w:sz w:val="18"/>
        </w:rPr>
        <w:t>Nie jest podmiotem wykluczonym z zamówień publicznych na mocy art. 1 pkt 23 rozporządzenia 2022/576 do rozporządzenia Rady (UE) nr 833/2014 z dnia 31 lipca 2014 r. dotyczącego środków ograniczających w związku z działaniami Rosji destabilizującymi sytuację na Ukrainie (Dz. Urz. UE nr L 229 z 31.7.2014, str. 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3711790"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obywateli rosyjskich lub osób fizycznych lub prawnych, podmiotów lub organów z siedzibą w Rosji;</w:t>
      </w:r>
    </w:p>
    <w:p w14:paraId="44A1BB71"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osób prawnych, podmiotów lub organów, do których prawa własności bezpośrednio lub pośrednio w</w:t>
      </w:r>
    </w:p>
    <w:p w14:paraId="0BA0A683"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ponad 50 % należą do podmiotu, o którym mowa w lit. a) niniejszego ustępu; lub</w:t>
      </w:r>
    </w:p>
    <w:p w14:paraId="2D209581"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2F0B3FD4" w14:textId="77777777" w:rsidR="006E1EBF" w:rsidRPr="001F3060" w:rsidRDefault="006E1EBF" w:rsidP="006E1EBF">
      <w:pPr>
        <w:rPr>
          <w:rFonts w:ascii="Calibri Light" w:hAnsi="Calibri Light"/>
          <w:sz w:val="20"/>
          <w:szCs w:val="20"/>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4D4E07" w:rsidRPr="006E1EBF" w14:paraId="44C488A5" w14:textId="77777777" w:rsidTr="00D33A63">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4E344B57" w14:textId="77777777" w:rsidR="004D4E07" w:rsidRPr="006E1EBF" w:rsidRDefault="004D4E07" w:rsidP="00D33A63">
            <w:pPr>
              <w:suppressAutoHyphens/>
              <w:autoSpaceDE w:val="0"/>
              <w:jc w:val="both"/>
              <w:rPr>
                <w:rFonts w:ascii="Calibri Light" w:hAnsi="Calibri Light"/>
                <w:sz w:val="20"/>
                <w:szCs w:val="20"/>
                <w:lang w:eastAsia="ar-SA"/>
              </w:rPr>
            </w:pPr>
            <w:r>
              <w:rPr>
                <w:rFonts w:ascii="Calibri Light" w:hAnsi="Calibri Light"/>
                <w:sz w:val="20"/>
                <w:szCs w:val="20"/>
              </w:rPr>
              <w:t>Data</w:t>
            </w:r>
            <w:r w:rsidRPr="006E1EBF">
              <w:rPr>
                <w:rFonts w:ascii="Calibri Light" w:hAnsi="Calibri Light"/>
                <w:sz w:val="20"/>
                <w:szCs w:val="20"/>
              </w:rPr>
              <w:t xml:space="preserve"> </w:t>
            </w:r>
          </w:p>
        </w:tc>
        <w:tc>
          <w:tcPr>
            <w:tcW w:w="5778" w:type="dxa"/>
          </w:tcPr>
          <w:p w14:paraId="473B309B" w14:textId="77777777" w:rsidR="004D4E07" w:rsidRPr="006E1EBF" w:rsidRDefault="004D4E07" w:rsidP="00D33A63">
            <w:pPr>
              <w:pStyle w:val="Default"/>
              <w:jc w:val="both"/>
              <w:rPr>
                <w:rFonts w:ascii="Calibri Light" w:hAnsi="Calibri Light"/>
                <w:color w:val="auto"/>
                <w:sz w:val="20"/>
                <w:szCs w:val="20"/>
              </w:rPr>
            </w:pPr>
          </w:p>
        </w:tc>
      </w:tr>
      <w:tr w:rsidR="004D4E07" w:rsidRPr="006E1EBF" w14:paraId="2E764C82" w14:textId="77777777" w:rsidTr="00D33A63">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42BAEFB8" w14:textId="77777777" w:rsidR="004D4E07" w:rsidRPr="006E1EBF" w:rsidRDefault="004D4E07" w:rsidP="00D33A63">
            <w:pPr>
              <w:suppressAutoHyphens/>
              <w:autoSpaceDE w:val="0"/>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778" w:type="dxa"/>
          </w:tcPr>
          <w:p w14:paraId="188B2E27" w14:textId="77777777" w:rsidR="004D4E07" w:rsidRPr="006E1EBF" w:rsidRDefault="004D4E07" w:rsidP="00D33A63">
            <w:pPr>
              <w:pStyle w:val="Default"/>
              <w:jc w:val="both"/>
              <w:rPr>
                <w:rFonts w:ascii="Calibri Light" w:hAnsi="Calibri Light"/>
                <w:color w:val="auto"/>
                <w:sz w:val="20"/>
                <w:szCs w:val="20"/>
              </w:rPr>
            </w:pPr>
          </w:p>
        </w:tc>
      </w:tr>
      <w:tr w:rsidR="004D4E07" w:rsidRPr="006E1EBF" w14:paraId="182F57C2" w14:textId="77777777" w:rsidTr="00D33A63">
        <w:trPr>
          <w:trHeight w:val="397"/>
        </w:trPr>
        <w:tc>
          <w:tcPr>
            <w:tcW w:w="3510" w:type="dxa"/>
            <w:tcBorders>
              <w:top w:val="single" w:sz="4" w:space="0" w:color="000000"/>
              <w:left w:val="single" w:sz="4" w:space="0" w:color="000000"/>
              <w:bottom w:val="single" w:sz="4" w:space="0" w:color="000000"/>
              <w:right w:val="nil"/>
            </w:tcBorders>
            <w:shd w:val="clear" w:color="auto" w:fill="E5E5E5"/>
            <w:vAlign w:val="center"/>
          </w:tcPr>
          <w:p w14:paraId="0B61F5DD" w14:textId="77777777" w:rsidR="004D4E07" w:rsidRPr="006E1EBF" w:rsidRDefault="004D4E07" w:rsidP="00D33A63">
            <w:pPr>
              <w:suppressAutoHyphens/>
              <w:autoSpaceDE w:val="0"/>
              <w:rPr>
                <w:rFonts w:ascii="Calibri Light" w:hAnsi="Calibri Light"/>
                <w:sz w:val="20"/>
                <w:szCs w:val="20"/>
                <w:lang w:eastAsia="ar-SA"/>
              </w:rPr>
            </w:pPr>
            <w:r w:rsidRPr="006E1EBF">
              <w:rPr>
                <w:rFonts w:ascii="Calibri Light" w:hAnsi="Calibri Light"/>
                <w:sz w:val="20"/>
                <w:szCs w:val="20"/>
              </w:rPr>
              <w:t xml:space="preserve">Pieczątka </w:t>
            </w:r>
            <w:r>
              <w:rPr>
                <w:rFonts w:ascii="Calibri Light" w:hAnsi="Calibri Light"/>
                <w:sz w:val="20"/>
                <w:szCs w:val="20"/>
              </w:rPr>
              <w:t xml:space="preserve">firmowa </w:t>
            </w:r>
            <w:r w:rsidRPr="006E1EBF">
              <w:rPr>
                <w:rFonts w:ascii="Calibri Light" w:hAnsi="Calibri Light"/>
                <w:sz w:val="20"/>
                <w:szCs w:val="20"/>
              </w:rPr>
              <w:t>Wykonawcy</w:t>
            </w:r>
          </w:p>
        </w:tc>
        <w:tc>
          <w:tcPr>
            <w:tcW w:w="5778" w:type="dxa"/>
          </w:tcPr>
          <w:p w14:paraId="4821E292" w14:textId="77777777" w:rsidR="004D4E07" w:rsidRPr="006E1EBF" w:rsidRDefault="004D4E07" w:rsidP="00D33A63">
            <w:pPr>
              <w:pStyle w:val="Default"/>
              <w:jc w:val="both"/>
              <w:rPr>
                <w:rFonts w:ascii="Calibri Light" w:hAnsi="Calibri Light"/>
                <w:color w:val="auto"/>
                <w:sz w:val="20"/>
                <w:szCs w:val="20"/>
              </w:rPr>
            </w:pPr>
          </w:p>
          <w:p w14:paraId="56FDD939" w14:textId="77777777" w:rsidR="004D4E07" w:rsidRPr="006E1EBF" w:rsidRDefault="004D4E07" w:rsidP="00D33A63">
            <w:pPr>
              <w:pStyle w:val="Default"/>
              <w:jc w:val="both"/>
              <w:rPr>
                <w:rFonts w:ascii="Calibri Light" w:hAnsi="Calibri Light"/>
                <w:color w:val="auto"/>
                <w:sz w:val="20"/>
                <w:szCs w:val="20"/>
              </w:rPr>
            </w:pPr>
          </w:p>
          <w:p w14:paraId="638345E8" w14:textId="77777777" w:rsidR="004D4E07" w:rsidRPr="006E1EBF" w:rsidRDefault="004D4E07" w:rsidP="00D33A63">
            <w:pPr>
              <w:pStyle w:val="Default"/>
              <w:jc w:val="both"/>
              <w:rPr>
                <w:rFonts w:ascii="Calibri Light" w:hAnsi="Calibri Light"/>
                <w:color w:val="auto"/>
                <w:sz w:val="20"/>
                <w:szCs w:val="20"/>
              </w:rPr>
            </w:pPr>
          </w:p>
          <w:p w14:paraId="3E1DCC31" w14:textId="77777777" w:rsidR="004D4E07" w:rsidRPr="006E1EBF" w:rsidRDefault="004D4E07" w:rsidP="00D33A63">
            <w:pPr>
              <w:pStyle w:val="Default"/>
              <w:jc w:val="both"/>
              <w:rPr>
                <w:rFonts w:ascii="Calibri Light" w:hAnsi="Calibri Light"/>
                <w:color w:val="auto"/>
                <w:sz w:val="20"/>
                <w:szCs w:val="20"/>
              </w:rPr>
            </w:pPr>
          </w:p>
        </w:tc>
      </w:tr>
    </w:tbl>
    <w:p w14:paraId="77E02A08" w14:textId="77777777" w:rsidR="00101745" w:rsidRDefault="00101745" w:rsidP="00386193">
      <w:pPr>
        <w:tabs>
          <w:tab w:val="left" w:pos="945"/>
        </w:tabs>
        <w:rPr>
          <w:rFonts w:ascii="Calibri Light" w:hAnsi="Calibri Light"/>
          <w:sz w:val="20"/>
          <w:szCs w:val="20"/>
        </w:rPr>
      </w:pPr>
    </w:p>
    <w:p w14:paraId="6DB979AD" w14:textId="77777777" w:rsidR="00101745" w:rsidRPr="00101745" w:rsidRDefault="00101745" w:rsidP="00101745">
      <w:pPr>
        <w:rPr>
          <w:rFonts w:ascii="Calibri Light" w:hAnsi="Calibri Light"/>
          <w:sz w:val="20"/>
          <w:szCs w:val="20"/>
        </w:rPr>
      </w:pPr>
    </w:p>
    <w:p w14:paraId="69EDF180" w14:textId="5F00F129" w:rsidR="00F53950" w:rsidRDefault="00101745" w:rsidP="005A1965">
      <w:pPr>
        <w:pStyle w:val="Default"/>
        <w:jc w:val="right"/>
        <w:rPr>
          <w:rFonts w:ascii="Calibri Light" w:hAnsi="Calibri Light"/>
          <w:sz w:val="20"/>
          <w:szCs w:val="20"/>
        </w:rPr>
        <w:sectPr w:rsidR="00F53950" w:rsidSect="006E1EBF">
          <w:pgSz w:w="11906" w:h="16838"/>
          <w:pgMar w:top="1417" w:right="1417" w:bottom="1417" w:left="1417" w:header="708" w:footer="708" w:gutter="0"/>
          <w:pgNumType w:start="1"/>
          <w:cols w:space="708"/>
          <w:titlePg/>
          <w:docGrid w:linePitch="360"/>
        </w:sectPr>
      </w:pPr>
      <w:r>
        <w:rPr>
          <w:rFonts w:ascii="Calibri Light" w:hAnsi="Calibri Light"/>
          <w:sz w:val="20"/>
          <w:szCs w:val="20"/>
        </w:rPr>
        <w:tab/>
      </w:r>
    </w:p>
    <w:p w14:paraId="6856AD3D" w14:textId="2E33CD01" w:rsidR="00F53950" w:rsidRPr="006E1EBF" w:rsidRDefault="00F53950" w:rsidP="00F53950">
      <w:pPr>
        <w:pStyle w:val="Default"/>
        <w:jc w:val="right"/>
        <w:rPr>
          <w:rFonts w:ascii="Calibri Light" w:hAnsi="Calibri Light"/>
          <w:b/>
          <w:bCs/>
          <w:color w:val="auto"/>
          <w:sz w:val="20"/>
          <w:szCs w:val="20"/>
        </w:rPr>
      </w:pPr>
      <w:r>
        <w:rPr>
          <w:rFonts w:ascii="Calibri Light" w:hAnsi="Calibri Light"/>
          <w:b/>
          <w:bCs/>
          <w:color w:val="auto"/>
          <w:sz w:val="20"/>
          <w:szCs w:val="20"/>
        </w:rPr>
        <w:lastRenderedPageBreak/>
        <w:t xml:space="preserve">Załącznik nr </w:t>
      </w:r>
      <w:r w:rsidR="005A1965">
        <w:rPr>
          <w:rFonts w:ascii="Calibri Light" w:hAnsi="Calibri Light"/>
          <w:b/>
          <w:bCs/>
          <w:color w:val="auto"/>
          <w:sz w:val="20"/>
          <w:szCs w:val="20"/>
        </w:rPr>
        <w:t>3</w:t>
      </w:r>
    </w:p>
    <w:p w14:paraId="6040F305" w14:textId="7A5B23C3" w:rsidR="00EC61C0" w:rsidRPr="001F3060" w:rsidRDefault="00EC61C0" w:rsidP="00EC61C0">
      <w:pPr>
        <w:jc w:val="right"/>
        <w:rPr>
          <w:rFonts w:ascii="Calibri Light" w:hAnsi="Calibri Light"/>
          <w:sz w:val="20"/>
          <w:szCs w:val="20"/>
        </w:rPr>
      </w:pPr>
      <w:r w:rsidRPr="001F3060">
        <w:rPr>
          <w:rFonts w:ascii="Calibri Light" w:hAnsi="Calibri Light"/>
          <w:sz w:val="20"/>
          <w:szCs w:val="20"/>
        </w:rPr>
        <w:t xml:space="preserve">Zapytanie ofertowe </w:t>
      </w:r>
      <w:r w:rsidR="00CB4396" w:rsidRPr="00CB4396">
        <w:rPr>
          <w:rFonts w:ascii="Calibri Light" w:hAnsi="Calibri Light"/>
          <w:sz w:val="20"/>
          <w:szCs w:val="20"/>
        </w:rPr>
        <w:t xml:space="preserve">l.dz. </w:t>
      </w:r>
      <w:r w:rsidR="004145D6" w:rsidRPr="004145D6">
        <w:rPr>
          <w:rFonts w:ascii="Calibri Light" w:hAnsi="Calibri Light"/>
          <w:sz w:val="20"/>
          <w:szCs w:val="20"/>
        </w:rPr>
        <w:t>0</w:t>
      </w:r>
      <w:r w:rsidR="00827A01">
        <w:rPr>
          <w:rFonts w:ascii="Calibri Light" w:hAnsi="Calibri Light"/>
          <w:sz w:val="20"/>
          <w:szCs w:val="20"/>
        </w:rPr>
        <w:t>7</w:t>
      </w:r>
      <w:r w:rsidR="004145D6" w:rsidRPr="004145D6">
        <w:rPr>
          <w:rFonts w:ascii="Calibri Light" w:hAnsi="Calibri Light"/>
          <w:sz w:val="20"/>
          <w:szCs w:val="20"/>
        </w:rPr>
        <w:t>_12_2025_FEWM_1_2_Alkaz</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F53950" w:rsidRPr="006E1EBF" w14:paraId="5ABF79B3" w14:textId="77777777" w:rsidTr="00706E4A">
        <w:trPr>
          <w:trHeight w:val="465"/>
        </w:trPr>
        <w:tc>
          <w:tcPr>
            <w:tcW w:w="3510" w:type="dxa"/>
            <w:shd w:val="clear" w:color="auto" w:fill="E7E6E6"/>
          </w:tcPr>
          <w:p w14:paraId="36B7FC4E" w14:textId="77777777" w:rsidR="00F53950" w:rsidRPr="006E1EBF" w:rsidRDefault="00F53950" w:rsidP="00706E4A">
            <w:pPr>
              <w:pStyle w:val="Default"/>
              <w:rPr>
                <w:rFonts w:ascii="Calibri Light" w:hAnsi="Calibri Light"/>
                <w:b/>
                <w:bCs/>
                <w:color w:val="auto"/>
                <w:sz w:val="20"/>
                <w:szCs w:val="20"/>
              </w:rPr>
            </w:pPr>
            <w:r w:rsidRPr="006E1EBF">
              <w:rPr>
                <w:rFonts w:ascii="Calibri Light" w:hAnsi="Calibri Light"/>
                <w:b/>
                <w:bCs/>
                <w:color w:val="auto"/>
                <w:sz w:val="20"/>
                <w:szCs w:val="20"/>
              </w:rPr>
              <w:t xml:space="preserve">Nazwa Wykonawcy: </w:t>
            </w:r>
          </w:p>
          <w:p w14:paraId="4B570EFB" w14:textId="77777777" w:rsidR="00F53950" w:rsidRPr="006E1EBF" w:rsidRDefault="00F53950" w:rsidP="00706E4A">
            <w:pPr>
              <w:pStyle w:val="Default"/>
              <w:rPr>
                <w:rFonts w:ascii="Calibri Light" w:hAnsi="Calibri Light"/>
                <w:b/>
                <w:bCs/>
                <w:color w:val="auto"/>
                <w:sz w:val="20"/>
                <w:szCs w:val="20"/>
              </w:rPr>
            </w:pPr>
          </w:p>
        </w:tc>
        <w:tc>
          <w:tcPr>
            <w:tcW w:w="5778" w:type="dxa"/>
          </w:tcPr>
          <w:p w14:paraId="65E69A6F" w14:textId="77777777" w:rsidR="00F53950" w:rsidRPr="006E1EBF" w:rsidRDefault="00F53950" w:rsidP="00706E4A">
            <w:pPr>
              <w:pStyle w:val="Default"/>
              <w:rPr>
                <w:rFonts w:ascii="Calibri Light" w:hAnsi="Calibri Light"/>
                <w:bCs/>
                <w:color w:val="auto"/>
                <w:sz w:val="20"/>
                <w:szCs w:val="20"/>
              </w:rPr>
            </w:pPr>
          </w:p>
        </w:tc>
      </w:tr>
      <w:tr w:rsidR="00F53950" w:rsidRPr="006E1EBF" w14:paraId="6A8171B8" w14:textId="77777777" w:rsidTr="00706E4A">
        <w:trPr>
          <w:trHeight w:val="255"/>
        </w:trPr>
        <w:tc>
          <w:tcPr>
            <w:tcW w:w="3510" w:type="dxa"/>
            <w:shd w:val="clear" w:color="auto" w:fill="E7E6E6"/>
          </w:tcPr>
          <w:p w14:paraId="7EACBF03" w14:textId="77777777" w:rsidR="00F53950" w:rsidRPr="006E1EBF" w:rsidRDefault="00F53950" w:rsidP="00706E4A">
            <w:pPr>
              <w:pStyle w:val="Default"/>
              <w:rPr>
                <w:rFonts w:ascii="Calibri Light" w:hAnsi="Calibri Light"/>
                <w:b/>
                <w:bCs/>
                <w:color w:val="auto"/>
                <w:sz w:val="20"/>
                <w:szCs w:val="20"/>
              </w:rPr>
            </w:pPr>
            <w:r w:rsidRPr="006E1EBF">
              <w:rPr>
                <w:rFonts w:ascii="Calibri Light" w:hAnsi="Calibri Light"/>
                <w:b/>
                <w:bCs/>
                <w:color w:val="auto"/>
                <w:sz w:val="20"/>
                <w:szCs w:val="20"/>
              </w:rPr>
              <w:t>NIP Wykonawcy:</w:t>
            </w:r>
          </w:p>
        </w:tc>
        <w:tc>
          <w:tcPr>
            <w:tcW w:w="5778" w:type="dxa"/>
          </w:tcPr>
          <w:p w14:paraId="4428C103" w14:textId="77777777" w:rsidR="00F53950" w:rsidRPr="006E1EBF" w:rsidRDefault="00F53950" w:rsidP="00706E4A">
            <w:pPr>
              <w:pStyle w:val="Default"/>
              <w:rPr>
                <w:rFonts w:ascii="Calibri Light" w:hAnsi="Calibri Light"/>
                <w:bCs/>
                <w:color w:val="auto"/>
                <w:sz w:val="20"/>
                <w:szCs w:val="20"/>
              </w:rPr>
            </w:pPr>
          </w:p>
        </w:tc>
      </w:tr>
    </w:tbl>
    <w:p w14:paraId="02F493B0" w14:textId="77777777" w:rsidR="00F53950" w:rsidRPr="001F3060" w:rsidRDefault="00F53950" w:rsidP="00F53950">
      <w:pPr>
        <w:rPr>
          <w:rFonts w:ascii="Calibri Light" w:hAnsi="Calibri Light"/>
          <w:sz w:val="20"/>
          <w:szCs w:val="20"/>
        </w:rPr>
      </w:pPr>
    </w:p>
    <w:p w14:paraId="18E17709" w14:textId="77777777" w:rsidR="00E24BB5" w:rsidRPr="007F2C3A" w:rsidRDefault="00E24BB5" w:rsidP="00E24BB5">
      <w:pPr>
        <w:spacing w:after="60" w:line="256" w:lineRule="auto"/>
        <w:jc w:val="center"/>
        <w:rPr>
          <w:rFonts w:ascii="Calibri Light" w:eastAsia="Times New Roman" w:hAnsi="Calibri Light" w:cs="Calibri Light"/>
          <w:b/>
          <w:kern w:val="2"/>
          <w14:ligatures w14:val="standardContextual"/>
        </w:rPr>
      </w:pPr>
      <w:r w:rsidRPr="007F2C3A">
        <w:rPr>
          <w:rFonts w:ascii="Calibri Light" w:eastAsia="Times New Roman" w:hAnsi="Calibri Light" w:cs="Calibri Light"/>
          <w:b/>
          <w:kern w:val="2"/>
          <w14:ligatures w14:val="standardContextual"/>
        </w:rPr>
        <w:t>Deklaracja zgodności dostawy z zamówieniem</w:t>
      </w:r>
    </w:p>
    <w:p w14:paraId="1CA041FA" w14:textId="77777777" w:rsidR="00E24BB5" w:rsidRDefault="00E24BB5" w:rsidP="00E24BB5">
      <w:pPr>
        <w:spacing w:after="60" w:line="256" w:lineRule="auto"/>
        <w:rPr>
          <w:rFonts w:ascii="Calibri Light" w:hAnsi="Calibri Light" w:cs="Calibri Light"/>
          <w:color w:val="262626" w:themeColor="text1" w:themeTint="D9"/>
          <w:kern w:val="2"/>
          <w14:ligatures w14:val="standardContextual"/>
        </w:rPr>
      </w:pPr>
    </w:p>
    <w:p w14:paraId="3BF80B42" w14:textId="78981636" w:rsidR="00E24BB5" w:rsidRPr="004145D6" w:rsidRDefault="00E24BB5" w:rsidP="00E24BB5">
      <w:pPr>
        <w:spacing w:after="60" w:line="256" w:lineRule="auto"/>
        <w:rPr>
          <w:rFonts w:ascii="Calibri Light" w:hAnsi="Calibri Light" w:cs="Calibri Light"/>
          <w:color w:val="262626" w:themeColor="text1" w:themeTint="D9"/>
          <w:kern w:val="2"/>
          <w14:ligatures w14:val="standardContextual"/>
        </w:rPr>
      </w:pPr>
      <w:r w:rsidRPr="002E538B">
        <w:rPr>
          <w:rFonts w:ascii="Calibri Light" w:hAnsi="Calibri Light" w:cs="Calibri Light"/>
          <w:color w:val="262626" w:themeColor="text1" w:themeTint="D9"/>
          <w:kern w:val="2"/>
          <w14:ligatures w14:val="standardContextual"/>
        </w:rPr>
        <w:t>Składana oferta obejmuje dostawę</w:t>
      </w:r>
      <w:r w:rsidRPr="00DA67D2">
        <w:rPr>
          <w:rFonts w:ascii="Calibri Light" w:hAnsi="Calibri Light" w:cs="Calibri Light"/>
          <w:color w:val="262626" w:themeColor="text1" w:themeTint="D9"/>
          <w:kern w:val="2"/>
          <w14:ligatures w14:val="standardContextual"/>
        </w:rPr>
        <w:t xml:space="preserve"> </w:t>
      </w:r>
      <w:r w:rsidR="00827A01">
        <w:rPr>
          <w:rFonts w:ascii="Calibri Light" w:hAnsi="Calibri Light" w:cs="Calibri Light"/>
          <w:color w:val="262626" w:themeColor="text1" w:themeTint="D9"/>
          <w:kern w:val="2"/>
          <w14:ligatures w14:val="standardContextual"/>
        </w:rPr>
        <w:t xml:space="preserve">młynów wolnostojących </w:t>
      </w:r>
      <w:r w:rsidRPr="00E24BB5">
        <w:rPr>
          <w:rFonts w:ascii="Calibri Light" w:hAnsi="Calibri Light" w:cs="Calibri Light"/>
          <w:color w:val="262626" w:themeColor="text1" w:themeTint="D9"/>
          <w:kern w:val="2"/>
          <w14:ligatures w14:val="standardContextual"/>
        </w:rPr>
        <w:t>dla  ALKAZ PLASTICS S.A.</w:t>
      </w:r>
      <w:r>
        <w:rPr>
          <w:rFonts w:ascii="Calibri Light" w:hAnsi="Calibri Light" w:cs="Calibri Light"/>
          <w:color w:val="262626" w:themeColor="text1" w:themeTint="D9"/>
          <w:kern w:val="2"/>
          <w14:ligatures w14:val="standardContextual"/>
        </w:rPr>
        <w:t xml:space="preserve"> </w:t>
      </w:r>
      <w:r w:rsidR="004F4C7F">
        <w:rPr>
          <w:rFonts w:ascii="Calibri Light" w:hAnsi="Calibri Light" w:cs="Calibri Light"/>
          <w:color w:val="262626" w:themeColor="text1" w:themeTint="D9"/>
          <w:kern w:val="2"/>
          <w14:ligatures w14:val="standardContextual"/>
        </w:rPr>
        <w:t>D</w:t>
      </w:r>
      <w:r w:rsidR="004145D6">
        <w:rPr>
          <w:rFonts w:ascii="Calibri Light" w:hAnsi="Calibri Light" w:cs="Calibri Light"/>
          <w:color w:val="262626" w:themeColor="text1" w:themeTint="D9"/>
          <w:kern w:val="2"/>
          <w14:ligatures w14:val="standardContextual"/>
        </w:rPr>
        <w:t xml:space="preserve">la </w:t>
      </w:r>
      <w:r w:rsidRPr="004145D6">
        <w:rPr>
          <w:rFonts w:ascii="Calibri Light" w:hAnsi="Calibri Light" w:cs="Calibri Light"/>
          <w:color w:val="262626" w:themeColor="text1" w:themeTint="D9"/>
          <w:kern w:val="2"/>
          <w14:ligatures w14:val="standardContextual"/>
        </w:rPr>
        <w:t>przedmiotu zamówienia, który Wykonawca zobowiązuje się zrealizować, należy podać producenta/markę, typ, model – jeżeli posiada):</w:t>
      </w:r>
    </w:p>
    <w:p w14:paraId="3D0BF338" w14:textId="0F65F926" w:rsidR="00E24BB5" w:rsidRPr="002E538B" w:rsidRDefault="00E24BB5" w:rsidP="00E24BB5">
      <w:pPr>
        <w:keepNext/>
        <w:keepLines/>
        <w:spacing w:before="160" w:after="120" w:line="256" w:lineRule="auto"/>
        <w:outlineLvl w:val="2"/>
        <w:rPr>
          <w:rFonts w:ascii="Calibri Light" w:eastAsia="Times New Roman" w:hAnsi="Calibri Light" w:cs="Calibri Light"/>
          <w:b/>
          <w:color w:val="262626" w:themeColor="text1" w:themeTint="D9"/>
          <w:kern w:val="2"/>
          <w14:ligatures w14:val="standardContextual"/>
        </w:rPr>
      </w:pPr>
    </w:p>
    <w:tbl>
      <w:tblPr>
        <w:tblStyle w:val="Tabela-Siatka"/>
        <w:tblpPr w:leftFromText="141" w:rightFromText="141" w:vertAnchor="text" w:horzAnchor="margin" w:tblpY="-38"/>
        <w:tblW w:w="0" w:type="auto"/>
        <w:tblLook w:val="04A0" w:firstRow="1" w:lastRow="0" w:firstColumn="1" w:lastColumn="0" w:noHBand="0" w:noVBand="1"/>
      </w:tblPr>
      <w:tblGrid>
        <w:gridCol w:w="3676"/>
        <w:gridCol w:w="2693"/>
        <w:gridCol w:w="2693"/>
      </w:tblGrid>
      <w:tr w:rsidR="00E24BB5" w:rsidRPr="004D4E07" w14:paraId="027AAF71" w14:textId="77777777" w:rsidTr="00E24BB5">
        <w:tc>
          <w:tcPr>
            <w:tcW w:w="3676" w:type="dxa"/>
          </w:tcPr>
          <w:p w14:paraId="2C6A485B" w14:textId="77777777" w:rsidR="00E24BB5" w:rsidRPr="004D4E07" w:rsidRDefault="00E24BB5" w:rsidP="00E24BB5">
            <w:pPr>
              <w:jc w:val="center"/>
              <w:rPr>
                <w:rFonts w:asciiTheme="majorHAnsi" w:hAnsiTheme="majorHAnsi" w:cstheme="majorHAnsi"/>
                <w:b/>
                <w:bCs/>
                <w:sz w:val="20"/>
                <w:szCs w:val="20"/>
              </w:rPr>
            </w:pPr>
            <w:r w:rsidRPr="004D4E07">
              <w:rPr>
                <w:rFonts w:asciiTheme="majorHAnsi" w:hAnsiTheme="majorHAnsi" w:cstheme="majorHAnsi"/>
                <w:b/>
                <w:bCs/>
                <w:sz w:val="20"/>
                <w:szCs w:val="20"/>
              </w:rPr>
              <w:t>Nazwa modułu/urządzenia</w:t>
            </w:r>
          </w:p>
        </w:tc>
        <w:tc>
          <w:tcPr>
            <w:tcW w:w="2693" w:type="dxa"/>
          </w:tcPr>
          <w:p w14:paraId="046695D7" w14:textId="77777777" w:rsidR="00E24BB5" w:rsidRPr="004D4E07" w:rsidRDefault="00E24BB5" w:rsidP="00E24BB5">
            <w:pPr>
              <w:jc w:val="center"/>
              <w:rPr>
                <w:rFonts w:asciiTheme="majorHAnsi" w:hAnsiTheme="majorHAnsi" w:cstheme="majorHAnsi"/>
                <w:b/>
                <w:bCs/>
                <w:sz w:val="20"/>
                <w:szCs w:val="20"/>
              </w:rPr>
            </w:pPr>
            <w:r w:rsidRPr="004D4E07">
              <w:rPr>
                <w:rFonts w:asciiTheme="majorHAnsi" w:hAnsiTheme="majorHAnsi" w:cstheme="majorHAnsi"/>
                <w:b/>
                <w:bCs/>
                <w:sz w:val="20"/>
                <w:szCs w:val="20"/>
              </w:rPr>
              <w:t>Producent</w:t>
            </w:r>
          </w:p>
        </w:tc>
        <w:tc>
          <w:tcPr>
            <w:tcW w:w="2693" w:type="dxa"/>
          </w:tcPr>
          <w:p w14:paraId="6E8F1738" w14:textId="77777777" w:rsidR="00E24BB5" w:rsidRPr="004D4E07" w:rsidRDefault="00E24BB5" w:rsidP="00E24BB5">
            <w:pPr>
              <w:jc w:val="center"/>
              <w:rPr>
                <w:rFonts w:asciiTheme="majorHAnsi" w:hAnsiTheme="majorHAnsi" w:cstheme="majorHAnsi"/>
                <w:b/>
                <w:bCs/>
                <w:sz w:val="20"/>
                <w:szCs w:val="20"/>
              </w:rPr>
            </w:pPr>
            <w:r w:rsidRPr="004D4E07">
              <w:rPr>
                <w:rFonts w:asciiTheme="majorHAnsi" w:hAnsiTheme="majorHAnsi" w:cstheme="majorHAnsi"/>
                <w:b/>
                <w:bCs/>
                <w:sz w:val="20"/>
                <w:szCs w:val="20"/>
              </w:rPr>
              <w:t>Model</w:t>
            </w:r>
          </w:p>
        </w:tc>
      </w:tr>
      <w:tr w:rsidR="00E24BB5" w:rsidRPr="004D4E07" w14:paraId="53799BF5" w14:textId="77777777" w:rsidTr="00E24BB5">
        <w:tc>
          <w:tcPr>
            <w:tcW w:w="3676" w:type="dxa"/>
          </w:tcPr>
          <w:p w14:paraId="37A92B56" w14:textId="305B4BAE" w:rsidR="00E24BB5" w:rsidRPr="00D5177D" w:rsidRDefault="00827A01" w:rsidP="00E24BB5">
            <w:pPr>
              <w:pStyle w:val="Akapitzlist"/>
              <w:numPr>
                <w:ilvl w:val="0"/>
                <w:numId w:val="31"/>
              </w:numPr>
              <w:rPr>
                <w:rFonts w:asciiTheme="majorHAnsi" w:hAnsiTheme="majorHAnsi" w:cstheme="majorHAnsi"/>
              </w:rPr>
            </w:pPr>
            <w:r>
              <w:rPr>
                <w:rFonts w:ascii="Calibri Light" w:hAnsi="Calibri Light" w:cs="Calibri Light"/>
              </w:rPr>
              <w:t>Młyn wolnostojący, szt. 3</w:t>
            </w:r>
          </w:p>
        </w:tc>
        <w:tc>
          <w:tcPr>
            <w:tcW w:w="2693" w:type="dxa"/>
          </w:tcPr>
          <w:p w14:paraId="6FF05F4E" w14:textId="77777777" w:rsidR="00E24BB5" w:rsidRPr="004D4E07" w:rsidRDefault="00E24BB5" w:rsidP="00E24BB5">
            <w:pPr>
              <w:rPr>
                <w:rFonts w:asciiTheme="majorHAnsi" w:hAnsiTheme="majorHAnsi" w:cstheme="majorHAnsi"/>
                <w:sz w:val="20"/>
                <w:szCs w:val="20"/>
              </w:rPr>
            </w:pPr>
          </w:p>
        </w:tc>
        <w:tc>
          <w:tcPr>
            <w:tcW w:w="2693" w:type="dxa"/>
          </w:tcPr>
          <w:p w14:paraId="738514BD" w14:textId="77777777" w:rsidR="00E24BB5" w:rsidRPr="004D4E07" w:rsidRDefault="00E24BB5" w:rsidP="00E24BB5">
            <w:pPr>
              <w:rPr>
                <w:rFonts w:asciiTheme="majorHAnsi" w:hAnsiTheme="majorHAnsi" w:cstheme="majorHAnsi"/>
                <w:sz w:val="20"/>
                <w:szCs w:val="20"/>
              </w:rPr>
            </w:pPr>
          </w:p>
        </w:tc>
      </w:tr>
    </w:tbl>
    <w:p w14:paraId="11A5B988" w14:textId="77777777" w:rsidR="00E24BB5" w:rsidRDefault="00E24BB5" w:rsidP="00E24BB5">
      <w:pPr>
        <w:spacing w:after="60" w:line="256" w:lineRule="auto"/>
        <w:rPr>
          <w:rFonts w:ascii="Calibri Light" w:hAnsi="Calibri Light" w:cs="Calibri Light"/>
          <w:color w:val="262626" w:themeColor="text1" w:themeTint="D9"/>
          <w:kern w:val="2"/>
          <w14:ligatures w14:val="standardContextual"/>
        </w:rPr>
      </w:pPr>
    </w:p>
    <w:p w14:paraId="2C86ABAD" w14:textId="77777777" w:rsidR="00E24BB5" w:rsidRDefault="00E24BB5" w:rsidP="00E24BB5">
      <w:pPr>
        <w:spacing w:after="60" w:line="256" w:lineRule="auto"/>
        <w:rPr>
          <w:rFonts w:ascii="Calibri Light" w:hAnsi="Calibri Light" w:cs="Calibri Light"/>
          <w:b/>
          <w:bCs/>
          <w:color w:val="262626" w:themeColor="text1" w:themeTint="D9"/>
          <w:kern w:val="2"/>
          <w14:ligatures w14:val="standardContextual"/>
        </w:rPr>
      </w:pPr>
      <w:r w:rsidRPr="005702BA">
        <w:rPr>
          <w:rFonts w:ascii="Calibri Light" w:hAnsi="Calibri Light" w:cs="Calibri Light"/>
          <w:b/>
          <w:bCs/>
          <w:color w:val="262626" w:themeColor="text1" w:themeTint="D9"/>
          <w:kern w:val="2"/>
          <w14:ligatures w14:val="standardContextual"/>
        </w:rPr>
        <w:t>Oświadczam, że ww. urządzenie w dniu dostawy spełniała wszystkie wymagania techniczne i funkcjonalne określone w Zapytaniu ofertowym w rubryce: przedmiot zamówienia (charakterystyka, specyfikacja, funkcjonalności, ilości).</w:t>
      </w:r>
    </w:p>
    <w:p w14:paraId="09E2EF22" w14:textId="1FBAE43F" w:rsidR="004D4E07" w:rsidRPr="004145D6" w:rsidRDefault="00E24BB5" w:rsidP="004145D6">
      <w:pPr>
        <w:spacing w:after="60" w:line="256" w:lineRule="auto"/>
        <w:rPr>
          <w:rFonts w:ascii="Calibri Light" w:hAnsi="Calibri Light" w:cs="Calibri Light"/>
          <w:b/>
          <w:bCs/>
          <w:color w:val="262626" w:themeColor="text1" w:themeTint="D9"/>
          <w:kern w:val="2"/>
          <w14:ligatures w14:val="standardContextual"/>
        </w:rPr>
      </w:pPr>
      <w:r w:rsidRPr="00E24BB5">
        <w:rPr>
          <w:rFonts w:ascii="Calibri Light" w:hAnsi="Calibri Light" w:cs="Calibri Light"/>
          <w:b/>
          <w:bCs/>
          <w:color w:val="262626" w:themeColor="text1" w:themeTint="D9"/>
          <w:kern w:val="2"/>
          <w14:ligatures w14:val="standardContextual"/>
        </w:rPr>
        <w:t>Ponadto zobowiązuję się dołączyć do oferty pełną dokumentację potwierdzającą spełnianie wymogów opisanych w OPZ, w szczególności: karty katalogowe, karty techniczne, opisy funkcjonalne, certyfikaty, deklaracje zgodności oraz inne dokumenty potwierdzające zgodność oferowanych urządzeń z wymaganiami Zamawiającego.</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F53950" w:rsidRPr="006E1EBF" w14:paraId="1FCDABBB" w14:textId="77777777" w:rsidTr="00706E4A">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165336E1" w14:textId="64A3F91B" w:rsidR="00F53950" w:rsidRPr="006E1EBF" w:rsidRDefault="004D4E07" w:rsidP="00706E4A">
            <w:pPr>
              <w:suppressAutoHyphens/>
              <w:autoSpaceDE w:val="0"/>
              <w:jc w:val="both"/>
              <w:rPr>
                <w:rFonts w:ascii="Calibri Light" w:hAnsi="Calibri Light"/>
                <w:sz w:val="20"/>
                <w:szCs w:val="20"/>
                <w:lang w:eastAsia="ar-SA"/>
              </w:rPr>
            </w:pPr>
            <w:r>
              <w:rPr>
                <w:rFonts w:ascii="Calibri Light" w:hAnsi="Calibri Light"/>
                <w:sz w:val="20"/>
                <w:szCs w:val="20"/>
              </w:rPr>
              <w:t>Data</w:t>
            </w:r>
            <w:r w:rsidR="00F53950" w:rsidRPr="006E1EBF">
              <w:rPr>
                <w:rFonts w:ascii="Calibri Light" w:hAnsi="Calibri Light"/>
                <w:sz w:val="20"/>
                <w:szCs w:val="20"/>
              </w:rPr>
              <w:t xml:space="preserve"> </w:t>
            </w:r>
          </w:p>
        </w:tc>
        <w:tc>
          <w:tcPr>
            <w:tcW w:w="5778" w:type="dxa"/>
          </w:tcPr>
          <w:p w14:paraId="116D0E63" w14:textId="77777777" w:rsidR="00F53950" w:rsidRPr="006E1EBF" w:rsidRDefault="00F53950" w:rsidP="00706E4A">
            <w:pPr>
              <w:pStyle w:val="Default"/>
              <w:jc w:val="both"/>
              <w:rPr>
                <w:rFonts w:ascii="Calibri Light" w:hAnsi="Calibri Light"/>
                <w:color w:val="auto"/>
                <w:sz w:val="20"/>
                <w:szCs w:val="20"/>
              </w:rPr>
            </w:pPr>
          </w:p>
        </w:tc>
      </w:tr>
      <w:tr w:rsidR="004D4E07" w:rsidRPr="006E1EBF" w14:paraId="7E6C047F" w14:textId="77777777" w:rsidTr="00706E4A">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6A745B65" w14:textId="70F745E4" w:rsidR="004D4E07" w:rsidRPr="006E1EBF" w:rsidRDefault="004D4E07" w:rsidP="00706E4A">
            <w:pPr>
              <w:suppressAutoHyphens/>
              <w:autoSpaceDE w:val="0"/>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778" w:type="dxa"/>
          </w:tcPr>
          <w:p w14:paraId="0CE31367" w14:textId="77777777" w:rsidR="004D4E07" w:rsidRPr="006E1EBF" w:rsidRDefault="004D4E07" w:rsidP="00706E4A">
            <w:pPr>
              <w:pStyle w:val="Default"/>
              <w:jc w:val="both"/>
              <w:rPr>
                <w:rFonts w:ascii="Calibri Light" w:hAnsi="Calibri Light"/>
                <w:color w:val="auto"/>
                <w:sz w:val="20"/>
                <w:szCs w:val="20"/>
              </w:rPr>
            </w:pPr>
          </w:p>
        </w:tc>
      </w:tr>
      <w:tr w:rsidR="00F53950" w:rsidRPr="006E1EBF" w14:paraId="1376637C" w14:textId="77777777" w:rsidTr="00706E4A">
        <w:trPr>
          <w:trHeight w:val="397"/>
        </w:trPr>
        <w:tc>
          <w:tcPr>
            <w:tcW w:w="3510" w:type="dxa"/>
            <w:tcBorders>
              <w:top w:val="single" w:sz="4" w:space="0" w:color="000000"/>
              <w:left w:val="single" w:sz="4" w:space="0" w:color="000000"/>
              <w:bottom w:val="single" w:sz="4" w:space="0" w:color="000000"/>
              <w:right w:val="nil"/>
            </w:tcBorders>
            <w:shd w:val="clear" w:color="auto" w:fill="E5E5E5"/>
            <w:vAlign w:val="center"/>
          </w:tcPr>
          <w:p w14:paraId="3041EE84" w14:textId="5821C739" w:rsidR="00F53950" w:rsidRPr="006E1EBF" w:rsidRDefault="00F53950" w:rsidP="00706E4A">
            <w:pPr>
              <w:suppressAutoHyphens/>
              <w:autoSpaceDE w:val="0"/>
              <w:rPr>
                <w:rFonts w:ascii="Calibri Light" w:hAnsi="Calibri Light"/>
                <w:sz w:val="20"/>
                <w:szCs w:val="20"/>
                <w:lang w:eastAsia="ar-SA"/>
              </w:rPr>
            </w:pPr>
            <w:r w:rsidRPr="006E1EBF">
              <w:rPr>
                <w:rFonts w:ascii="Calibri Light" w:hAnsi="Calibri Light"/>
                <w:sz w:val="20"/>
                <w:szCs w:val="20"/>
              </w:rPr>
              <w:t xml:space="preserve">Pieczątka </w:t>
            </w:r>
            <w:r w:rsidR="004D4E07">
              <w:rPr>
                <w:rFonts w:ascii="Calibri Light" w:hAnsi="Calibri Light"/>
                <w:sz w:val="20"/>
                <w:szCs w:val="20"/>
              </w:rPr>
              <w:t xml:space="preserve">firmowa </w:t>
            </w:r>
            <w:r w:rsidRPr="006E1EBF">
              <w:rPr>
                <w:rFonts w:ascii="Calibri Light" w:hAnsi="Calibri Light"/>
                <w:sz w:val="20"/>
                <w:szCs w:val="20"/>
              </w:rPr>
              <w:t>Wykonawcy</w:t>
            </w:r>
          </w:p>
        </w:tc>
        <w:tc>
          <w:tcPr>
            <w:tcW w:w="5778" w:type="dxa"/>
          </w:tcPr>
          <w:p w14:paraId="6C67FFAA" w14:textId="77777777" w:rsidR="00F53950" w:rsidRPr="006E1EBF" w:rsidRDefault="00F53950" w:rsidP="00706E4A">
            <w:pPr>
              <w:pStyle w:val="Default"/>
              <w:jc w:val="both"/>
              <w:rPr>
                <w:rFonts w:ascii="Calibri Light" w:hAnsi="Calibri Light"/>
                <w:color w:val="auto"/>
                <w:sz w:val="20"/>
                <w:szCs w:val="20"/>
              </w:rPr>
            </w:pPr>
          </w:p>
          <w:p w14:paraId="6CC8020F" w14:textId="77777777" w:rsidR="00F53950" w:rsidRPr="006E1EBF" w:rsidRDefault="00F53950" w:rsidP="00706E4A">
            <w:pPr>
              <w:pStyle w:val="Default"/>
              <w:jc w:val="both"/>
              <w:rPr>
                <w:rFonts w:ascii="Calibri Light" w:hAnsi="Calibri Light"/>
                <w:color w:val="auto"/>
                <w:sz w:val="20"/>
                <w:szCs w:val="20"/>
              </w:rPr>
            </w:pPr>
          </w:p>
          <w:p w14:paraId="5003E977" w14:textId="77777777" w:rsidR="00F53950" w:rsidRPr="006E1EBF" w:rsidRDefault="00F53950" w:rsidP="00706E4A">
            <w:pPr>
              <w:pStyle w:val="Default"/>
              <w:jc w:val="both"/>
              <w:rPr>
                <w:rFonts w:ascii="Calibri Light" w:hAnsi="Calibri Light"/>
                <w:color w:val="auto"/>
                <w:sz w:val="20"/>
                <w:szCs w:val="20"/>
              </w:rPr>
            </w:pPr>
          </w:p>
          <w:p w14:paraId="41206959" w14:textId="77777777" w:rsidR="00F53950" w:rsidRPr="006E1EBF" w:rsidRDefault="00F53950" w:rsidP="00706E4A">
            <w:pPr>
              <w:pStyle w:val="Default"/>
              <w:jc w:val="both"/>
              <w:rPr>
                <w:rFonts w:ascii="Calibri Light" w:hAnsi="Calibri Light"/>
                <w:color w:val="auto"/>
                <w:sz w:val="20"/>
                <w:szCs w:val="20"/>
              </w:rPr>
            </w:pPr>
          </w:p>
        </w:tc>
      </w:tr>
    </w:tbl>
    <w:p w14:paraId="3FD351F5" w14:textId="77777777" w:rsidR="00F53950" w:rsidRPr="001F3060" w:rsidRDefault="00F53950" w:rsidP="00F53950">
      <w:pPr>
        <w:tabs>
          <w:tab w:val="left" w:pos="2490"/>
        </w:tabs>
        <w:rPr>
          <w:rFonts w:ascii="Calibri Light" w:hAnsi="Calibri Light"/>
          <w:sz w:val="20"/>
          <w:szCs w:val="20"/>
        </w:rPr>
      </w:pPr>
    </w:p>
    <w:p w14:paraId="6C6A096A" w14:textId="77777777" w:rsidR="003D2C7F" w:rsidRDefault="003D2C7F">
      <w:pPr>
        <w:spacing w:after="0" w:line="240" w:lineRule="auto"/>
        <w:rPr>
          <w:rFonts w:ascii="Calibri Light" w:hAnsi="Calibri Light"/>
          <w:sz w:val="20"/>
          <w:szCs w:val="20"/>
        </w:rPr>
        <w:sectPr w:rsidR="003D2C7F" w:rsidSect="006E1EBF">
          <w:pgSz w:w="11906" w:h="16838"/>
          <w:pgMar w:top="1417" w:right="1417" w:bottom="1417" w:left="1417" w:header="708" w:footer="708" w:gutter="0"/>
          <w:pgNumType w:start="1"/>
          <w:cols w:space="708"/>
          <w:titlePg/>
          <w:docGrid w:linePitch="360"/>
        </w:sectPr>
      </w:pPr>
      <w:r>
        <w:rPr>
          <w:rFonts w:ascii="Calibri Light" w:hAnsi="Calibri Light"/>
          <w:sz w:val="20"/>
          <w:szCs w:val="20"/>
        </w:rPr>
        <w:br w:type="page"/>
      </w:r>
    </w:p>
    <w:p w14:paraId="3AA9311D" w14:textId="1757FAA5" w:rsidR="003D2C7F" w:rsidRPr="006E1EBF" w:rsidRDefault="003D2C7F" w:rsidP="003D2C7F">
      <w:pPr>
        <w:pStyle w:val="Default"/>
        <w:jc w:val="right"/>
        <w:rPr>
          <w:rFonts w:ascii="Calibri Light" w:hAnsi="Calibri Light"/>
          <w:b/>
          <w:bCs/>
          <w:color w:val="auto"/>
          <w:sz w:val="20"/>
          <w:szCs w:val="20"/>
        </w:rPr>
      </w:pPr>
      <w:r>
        <w:rPr>
          <w:rFonts w:ascii="Calibri Light" w:hAnsi="Calibri Light"/>
          <w:sz w:val="20"/>
          <w:szCs w:val="20"/>
        </w:rPr>
        <w:lastRenderedPageBreak/>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b/>
          <w:bCs/>
          <w:color w:val="auto"/>
          <w:sz w:val="20"/>
          <w:szCs w:val="20"/>
        </w:rPr>
        <w:t>Załącznik nr 4</w:t>
      </w:r>
    </w:p>
    <w:p w14:paraId="028ED149" w14:textId="11C14828" w:rsidR="003D2C7F" w:rsidRDefault="003D2C7F" w:rsidP="003D2C7F">
      <w:pPr>
        <w:tabs>
          <w:tab w:val="left" w:pos="2490"/>
        </w:tabs>
        <w:spacing w:after="0"/>
        <w:jc w:val="right"/>
        <w:rPr>
          <w:rFonts w:ascii="Calibri Light" w:hAnsi="Calibri Light"/>
          <w:sz w:val="20"/>
          <w:szCs w:val="20"/>
        </w:rPr>
      </w:pPr>
      <w:r w:rsidRPr="003D2C7F">
        <w:rPr>
          <w:rFonts w:ascii="Calibri Light" w:hAnsi="Calibri Light"/>
          <w:sz w:val="20"/>
          <w:szCs w:val="20"/>
        </w:rPr>
        <w:t xml:space="preserve">Zapytanie ofertowe l.dz. </w:t>
      </w:r>
      <w:r w:rsidR="00521E6A" w:rsidRPr="00521E6A">
        <w:rPr>
          <w:rFonts w:ascii="Calibri Light" w:hAnsi="Calibri Light"/>
          <w:sz w:val="20"/>
          <w:szCs w:val="20"/>
        </w:rPr>
        <w:t>l.dz</w:t>
      </w:r>
      <w:r w:rsidR="000C3FF4">
        <w:rPr>
          <w:rFonts w:ascii="Calibri Light" w:hAnsi="Calibri Light"/>
          <w:sz w:val="20"/>
          <w:szCs w:val="20"/>
        </w:rPr>
        <w:t xml:space="preserve"> </w:t>
      </w:r>
      <w:r w:rsidR="000C3FF4" w:rsidRPr="000C3FF4">
        <w:rPr>
          <w:rFonts w:ascii="Calibri Light" w:hAnsi="Calibri Light"/>
          <w:sz w:val="20"/>
          <w:szCs w:val="20"/>
        </w:rPr>
        <w:t>0</w:t>
      </w:r>
      <w:r w:rsidR="00827A01">
        <w:rPr>
          <w:rFonts w:ascii="Calibri Light" w:hAnsi="Calibri Light"/>
          <w:sz w:val="20"/>
          <w:szCs w:val="20"/>
        </w:rPr>
        <w:t>7</w:t>
      </w:r>
      <w:r w:rsidR="000C3FF4" w:rsidRPr="000C3FF4">
        <w:rPr>
          <w:rFonts w:ascii="Calibri Light" w:hAnsi="Calibri Light"/>
          <w:sz w:val="20"/>
          <w:szCs w:val="20"/>
        </w:rPr>
        <w:t>_</w:t>
      </w:r>
      <w:r w:rsidR="00C10863">
        <w:rPr>
          <w:rFonts w:ascii="Calibri Light" w:hAnsi="Calibri Light"/>
          <w:sz w:val="20"/>
          <w:szCs w:val="20"/>
        </w:rPr>
        <w:t>12</w:t>
      </w:r>
      <w:r w:rsidR="000C3FF4" w:rsidRPr="000C3FF4">
        <w:rPr>
          <w:rFonts w:ascii="Calibri Light" w:hAnsi="Calibri Light"/>
          <w:sz w:val="20"/>
          <w:szCs w:val="20"/>
        </w:rPr>
        <w:t>_2025_FEWM_1_2_Alkaz</w:t>
      </w:r>
    </w:p>
    <w:p w14:paraId="563A18A5" w14:textId="77777777" w:rsidR="003D2C7F" w:rsidRPr="002724E5" w:rsidRDefault="003D2C7F" w:rsidP="003D2C7F">
      <w:pPr>
        <w:tabs>
          <w:tab w:val="left" w:pos="2490"/>
        </w:tabs>
        <w:spacing w:after="0"/>
        <w:jc w:val="both"/>
        <w:rPr>
          <w:rFonts w:ascii="Calibri Light" w:hAnsi="Calibri Light"/>
          <w:b/>
          <w:bCs/>
          <w:sz w:val="20"/>
          <w:szCs w:val="20"/>
        </w:rPr>
      </w:pPr>
    </w:p>
    <w:p w14:paraId="1C23DFE2" w14:textId="77777777" w:rsidR="00D462B1" w:rsidRDefault="00D462B1" w:rsidP="00D462B1">
      <w:pPr>
        <w:tabs>
          <w:tab w:val="left" w:pos="2490"/>
        </w:tabs>
        <w:spacing w:after="0"/>
        <w:jc w:val="center"/>
        <w:rPr>
          <w:rFonts w:ascii="Calibri Light" w:hAnsi="Calibri Light"/>
          <w:b/>
          <w:bCs/>
          <w:sz w:val="20"/>
          <w:szCs w:val="20"/>
        </w:rPr>
      </w:pPr>
      <w:r w:rsidRPr="002724E5">
        <w:rPr>
          <w:rFonts w:ascii="Calibri Light" w:hAnsi="Calibri Light"/>
          <w:b/>
          <w:bCs/>
          <w:sz w:val="20"/>
          <w:szCs w:val="20"/>
        </w:rPr>
        <w:t xml:space="preserve">Klauzula informacyjna dla osoby, </w:t>
      </w:r>
    </w:p>
    <w:p w14:paraId="2750ABCF" w14:textId="77777777" w:rsidR="00D462B1" w:rsidRDefault="00D462B1" w:rsidP="00D462B1">
      <w:pPr>
        <w:tabs>
          <w:tab w:val="left" w:pos="2490"/>
        </w:tabs>
        <w:spacing w:after="0"/>
        <w:jc w:val="center"/>
        <w:rPr>
          <w:rFonts w:ascii="Calibri Light" w:hAnsi="Calibri Light"/>
          <w:b/>
          <w:bCs/>
          <w:sz w:val="20"/>
          <w:szCs w:val="20"/>
        </w:rPr>
      </w:pPr>
      <w:r w:rsidRPr="002724E5">
        <w:rPr>
          <w:rFonts w:ascii="Calibri Light" w:hAnsi="Calibri Light"/>
          <w:b/>
          <w:bCs/>
          <w:sz w:val="20"/>
          <w:szCs w:val="20"/>
        </w:rPr>
        <w:t>której dane są przetwarzane w ramach realizacji Projektu</w:t>
      </w:r>
    </w:p>
    <w:p w14:paraId="5CDBDB58" w14:textId="77777777" w:rsidR="00D462B1" w:rsidRPr="002724E5" w:rsidRDefault="00D462B1" w:rsidP="00D462B1">
      <w:pPr>
        <w:tabs>
          <w:tab w:val="left" w:pos="2490"/>
        </w:tabs>
        <w:spacing w:after="0"/>
        <w:jc w:val="both"/>
        <w:rPr>
          <w:rFonts w:ascii="Calibri Light" w:hAnsi="Calibri Light"/>
          <w:b/>
          <w:bCs/>
          <w:sz w:val="20"/>
          <w:szCs w:val="20"/>
        </w:rPr>
      </w:pPr>
    </w:p>
    <w:p w14:paraId="77903628" w14:textId="77777777" w:rsidR="000C3FF4" w:rsidRPr="002724E5" w:rsidRDefault="000C3FF4" w:rsidP="000C3FF4">
      <w:pPr>
        <w:tabs>
          <w:tab w:val="left" w:pos="2490"/>
        </w:tabs>
        <w:spacing w:after="0"/>
        <w:jc w:val="both"/>
        <w:rPr>
          <w:rFonts w:ascii="Calibri Light" w:hAnsi="Calibri Light"/>
          <w:b/>
          <w:bCs/>
          <w:sz w:val="20"/>
          <w:szCs w:val="20"/>
        </w:rPr>
      </w:pPr>
    </w:p>
    <w:p w14:paraId="727A927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W związku z Państwa </w:t>
      </w:r>
      <w:r w:rsidRPr="002724E5">
        <w:rPr>
          <w:rFonts w:ascii="Calibri Light" w:hAnsi="Calibri Light"/>
          <w:strike/>
          <w:sz w:val="20"/>
          <w:szCs w:val="20"/>
        </w:rPr>
        <w:t>udziałem w realizacji Projektu, świadczeniem pracy, wykonywaniem, świadczeniem lub dostarczeniem robót, usług lub produktów w ramach Projektu</w:t>
      </w:r>
      <w:r w:rsidRPr="002724E5">
        <w:rPr>
          <w:rFonts w:ascii="Calibri Light" w:hAnsi="Calibri Light"/>
          <w:sz w:val="20"/>
          <w:szCs w:val="20"/>
        </w:rPr>
        <w:t xml:space="preserve">/złożeniem oferty w ramach Projektu pn. </w:t>
      </w:r>
      <w:r w:rsidRPr="006612F5">
        <w:rPr>
          <w:rFonts w:ascii="Calibri Light" w:hAnsi="Calibri Light"/>
          <w:b/>
          <w:bCs/>
          <w:sz w:val="20"/>
          <w:szCs w:val="20"/>
        </w:rPr>
        <w:t>"</w:t>
      </w:r>
      <w:r w:rsidRPr="000C7E6F">
        <w:rPr>
          <w:rFonts w:ascii="Calibri Light" w:hAnsi="Calibri Light"/>
          <w:b/>
          <w:bCs/>
          <w:sz w:val="20"/>
          <w:szCs w:val="20"/>
        </w:rPr>
        <w:t>Infrastruktura badawczo-rozwojowa przedsiębiorstwa ALKAZ PLASTICS</w:t>
      </w:r>
      <w:r w:rsidRPr="006612F5">
        <w:rPr>
          <w:rFonts w:ascii="Calibri Light" w:hAnsi="Calibri Light"/>
          <w:b/>
          <w:bCs/>
          <w:sz w:val="20"/>
          <w:szCs w:val="20"/>
        </w:rPr>
        <w:t xml:space="preserve">” (nr Projektu </w:t>
      </w:r>
      <w:r w:rsidRPr="000C7E6F">
        <w:rPr>
          <w:rFonts w:ascii="Calibri Light" w:hAnsi="Calibri Light"/>
          <w:b/>
          <w:bCs/>
          <w:sz w:val="20"/>
          <w:szCs w:val="20"/>
        </w:rPr>
        <w:t>FEWM.01.02-IP.02-0032/24</w:t>
      </w:r>
      <w:r w:rsidRPr="006612F5">
        <w:rPr>
          <w:rFonts w:ascii="Calibri Light" w:hAnsi="Calibri Light"/>
          <w:b/>
          <w:bCs/>
          <w:sz w:val="20"/>
          <w:szCs w:val="20"/>
        </w:rPr>
        <w:t>)</w:t>
      </w:r>
      <w:r>
        <w:rPr>
          <w:rFonts w:ascii="Calibri Light" w:hAnsi="Calibri Light"/>
          <w:sz w:val="20"/>
          <w:szCs w:val="20"/>
        </w:rPr>
        <w:t xml:space="preserve"> </w:t>
      </w:r>
      <w:r w:rsidRPr="002724E5">
        <w:rPr>
          <w:rFonts w:ascii="Calibri Light" w:hAnsi="Calibri Light"/>
          <w:sz w:val="20"/>
          <w:szCs w:val="20"/>
        </w:rPr>
        <w:t>w ramach programu regionalnego Fundusze Europejskie dla Warmii i Mazur 2021-2027 na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w:t>
      </w:r>
    </w:p>
    <w:p w14:paraId="6351DBD6" w14:textId="77777777" w:rsidR="000C3FF4"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1. Administratorem Państwa danych osobowych przetwarzanych w związku z realizacją ww. Projektu jest </w:t>
      </w:r>
      <w:r>
        <w:rPr>
          <w:rFonts w:ascii="Calibri Light" w:hAnsi="Calibri Light"/>
          <w:sz w:val="20"/>
          <w:szCs w:val="20"/>
        </w:rPr>
        <w:t>-</w:t>
      </w:r>
    </w:p>
    <w:p w14:paraId="566B7D4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 będący Beneficjentem tego Projektu (dalej: Beneficjent).</w:t>
      </w:r>
    </w:p>
    <w:p w14:paraId="74B1F324"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2. Beneficjent powołał Inspektora Ochrony Danych, z którym kontakt jest możliwy pod adresem email </w:t>
      </w:r>
      <w:r>
        <w:rPr>
          <w:rFonts w:ascii="Calibri Light" w:hAnsi="Calibri Light"/>
          <w:sz w:val="20"/>
          <w:szCs w:val="20"/>
        </w:rPr>
        <w:t>– nie dotyczy.</w:t>
      </w:r>
    </w:p>
    <w:p w14:paraId="69C9B0EC"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3. Państwa dane osobowe przetwarzane są na podstawie art. 6 ust. 1 lit. c RODO. Oznacza to, że Państwa dane osobowe są niezbędne do wypełnienia przez Beneficjenta obowiązków prawnych ciążących na nim w związku z realizacją ww. Projektu. Wspomniane obowiązki prawne ciążące na Beneficjencie w związku z realizacją ww. Projektu określone zostały Umową o dofinansowanie Projektu </w:t>
      </w:r>
      <w:r w:rsidRPr="006612F5">
        <w:rPr>
          <w:rFonts w:ascii="Calibri Light" w:hAnsi="Calibri Light"/>
          <w:sz w:val="20"/>
          <w:szCs w:val="20"/>
        </w:rPr>
        <w:t>nr</w:t>
      </w:r>
      <w:r w:rsidRPr="006612F5">
        <w:rPr>
          <w:rFonts w:ascii="Calibri Light" w:hAnsi="Calibri Light"/>
          <w:b/>
          <w:bCs/>
          <w:sz w:val="20"/>
          <w:szCs w:val="20"/>
        </w:rPr>
        <w:t xml:space="preserve"> </w:t>
      </w:r>
      <w:r w:rsidRPr="000C7E6F">
        <w:rPr>
          <w:rFonts w:ascii="Calibri Light" w:hAnsi="Calibri Light"/>
          <w:b/>
          <w:bCs/>
          <w:sz w:val="20"/>
          <w:szCs w:val="20"/>
        </w:rPr>
        <w:t xml:space="preserve">FEWM.01.02-IP.02-0032/24 </w:t>
      </w:r>
      <w:r>
        <w:rPr>
          <w:rFonts w:ascii="Calibri Light" w:hAnsi="Calibri Light"/>
          <w:b/>
          <w:bCs/>
          <w:sz w:val="20"/>
          <w:szCs w:val="20"/>
        </w:rPr>
        <w:t xml:space="preserve">-00 </w:t>
      </w:r>
      <w:r w:rsidRPr="002724E5">
        <w:rPr>
          <w:rFonts w:ascii="Calibri Light" w:hAnsi="Calibri Light"/>
          <w:sz w:val="20"/>
          <w:szCs w:val="20"/>
        </w:rPr>
        <w:t>[wskazać numer umowy] oraz przepisami m.in. w niżej wymienionych aktach prawnych:</w:t>
      </w:r>
    </w:p>
    <w:p w14:paraId="79954FE2"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p>
    <w:p w14:paraId="70267E7F"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2) Rozporządzenie Parlamentu Europejskiego i Rady (UE) 2021/1057 z dnia 24 czerwca 2021 r. ustanawiające Europejski Fundusz Społeczny Plus (EFS+) oraz uchylające rozporządzenie (UE) nr 1296/2013,</w:t>
      </w:r>
    </w:p>
    <w:p w14:paraId="0FCFAF79"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3) Rozporządzenie Parlamentu Europejskiego i Rady (UE) 2021/1058 z dnia 24 czerwca 2021 r. w sprawie Europejskiego Funduszu Rozwoju Regionalnego i Funduszu Spójności,</w:t>
      </w:r>
    </w:p>
    <w:p w14:paraId="2D8B66A3"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4) Ustawa z dnia 28 kwietnia 2022 r. o zasadach realizacji zadań finansowanych ze środków europejskich w perspektywie finansowej 2021-2027 (dalej: ustawa wdrożeniowa).</w:t>
      </w:r>
    </w:p>
    <w:p w14:paraId="57ED3F19"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4. Państwa dane osobowe będą przetwarzane wyłącznie w celu wykonania przez Beneficjenta określonych prawem i Umową o dofinansowanie Projektu nr </w:t>
      </w:r>
      <w:r w:rsidRPr="000C7E6F">
        <w:rPr>
          <w:rFonts w:ascii="Calibri Light" w:hAnsi="Calibri Light"/>
          <w:b/>
          <w:bCs/>
          <w:sz w:val="20"/>
          <w:szCs w:val="20"/>
        </w:rPr>
        <w:t xml:space="preserve">FEWM.01.02-IP.02-0032/24 </w:t>
      </w:r>
      <w:r>
        <w:rPr>
          <w:rFonts w:ascii="Calibri Light" w:hAnsi="Calibri Light"/>
          <w:b/>
          <w:bCs/>
          <w:sz w:val="20"/>
          <w:szCs w:val="20"/>
        </w:rPr>
        <w:t xml:space="preserve">-00 </w:t>
      </w:r>
      <w:r w:rsidRPr="002724E5">
        <w:rPr>
          <w:rFonts w:ascii="Calibri Light" w:hAnsi="Calibri Light"/>
          <w:sz w:val="20"/>
          <w:szCs w:val="20"/>
        </w:rPr>
        <w:t xml:space="preserve">obowiązków w związku z realizacją Projektu nr </w:t>
      </w:r>
      <w:r w:rsidRPr="000C7E6F">
        <w:rPr>
          <w:rFonts w:ascii="Calibri Light" w:hAnsi="Calibri Light"/>
          <w:b/>
          <w:bCs/>
          <w:sz w:val="20"/>
          <w:szCs w:val="20"/>
        </w:rPr>
        <w:t>FEWM.01.02-IP.02-0032/24</w:t>
      </w:r>
      <w:r w:rsidRPr="002724E5">
        <w:rPr>
          <w:rFonts w:ascii="Calibri Light" w:hAnsi="Calibri Light"/>
          <w:sz w:val="20"/>
          <w:szCs w:val="20"/>
        </w:rPr>
        <w:t xml:space="preserve"> pn. </w:t>
      </w:r>
      <w:r>
        <w:rPr>
          <w:rFonts w:ascii="Calibri Light" w:hAnsi="Calibri Light"/>
          <w:sz w:val="20"/>
          <w:szCs w:val="20"/>
        </w:rPr>
        <w:t>„</w:t>
      </w:r>
      <w:r w:rsidRPr="000C7E6F">
        <w:rPr>
          <w:rFonts w:ascii="Calibri Light" w:hAnsi="Calibri Light"/>
          <w:b/>
          <w:bCs/>
          <w:sz w:val="20"/>
          <w:szCs w:val="20"/>
        </w:rPr>
        <w:t>Infrastruktura badawczo-rozwojowa przedsiębiorstwa ALKAZ PLASTICS</w:t>
      </w:r>
      <w:r w:rsidRPr="006612F5">
        <w:rPr>
          <w:rFonts w:ascii="Calibri Light" w:hAnsi="Calibri Light"/>
          <w:b/>
          <w:bCs/>
          <w:sz w:val="20"/>
          <w:szCs w:val="20"/>
        </w:rPr>
        <w:t>”</w:t>
      </w:r>
    </w:p>
    <w:p w14:paraId="439A91A6"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5. Państwa dane osobowe zgodnie z obowiązującymi przepisami prawa są udostępniane uprawnionym podmiotom i instytucjom, w tym wskazanym w art. 89 ustawy wdrożeniowej, w szczególności:</w:t>
      </w:r>
    </w:p>
    <w:p w14:paraId="1BD278E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 Ministrowi właściwemu ds. rozwoju regionalnego – Ministrowi Funduszy i Polityki Regionalnej, ul. Wspólna 2/4, 00-926 Warszawa,</w:t>
      </w:r>
    </w:p>
    <w:p w14:paraId="74750976"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2) Ministrowi właściwemu ds. finansów publicznych – Ministrowi Finansów, ul. Świętokrzyska 12, 00-916 Warszawa,</w:t>
      </w:r>
    </w:p>
    <w:p w14:paraId="48F8E203"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lastRenderedPageBreak/>
        <w:t>3) Instytucji Zarządzającej programem regionalnym Fundusze Europejskie dla Warmii i Mazur 2021-2027 – Zarządowi Województwa Warmińsko-Mazurskiego, ul. Emilii Plater 1, 10-562 Olsztyn,</w:t>
      </w:r>
    </w:p>
    <w:p w14:paraId="0F036788"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4) Instytucji Pośredniczącej programu regionalnego Fundusze Europejskie dla Warmii i Mazur 2021-2027 –Warmińsko-Mazurskiej Agencji Rozwoju Regionalnego S.A. w Olsztynie, Plac Gen. Józefa Bema 3, 10-516 Olsztyn ,</w:t>
      </w:r>
    </w:p>
    <w:p w14:paraId="10A7891A"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5) Instytucji Audytowej – Szefowi Krajowej Administracji Skarbowej, ul. Świętokrzyska 12, 00-916 Warszawa,</w:t>
      </w:r>
    </w:p>
    <w:p w14:paraId="064362DF"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6) w zakresie niezbędnym do realizacji ich zadań wynikających z przepisów tej ustawy, oraz Państwa dane osobowe zostały powierzone do przetwarzania lub udostępnione podmiotom (o ile dotyczy), które na zlecenie Beneficjenta uczestniczą w realizacji Projektu –</w:t>
      </w:r>
    </w:p>
    <w:p w14:paraId="6234AFDE" w14:textId="77777777" w:rsidR="000C3FF4" w:rsidRDefault="000C3FF4" w:rsidP="000C3FF4">
      <w:pPr>
        <w:tabs>
          <w:tab w:val="left" w:pos="2490"/>
        </w:tabs>
        <w:spacing w:after="0"/>
        <w:jc w:val="both"/>
        <w:rPr>
          <w:rFonts w:ascii="Calibri Light" w:hAnsi="Calibri Light"/>
          <w:b/>
          <w:bCs/>
          <w:sz w:val="20"/>
          <w:szCs w:val="20"/>
        </w:rPr>
      </w:pPr>
      <w:r w:rsidRPr="006612F5">
        <w:rPr>
          <w:rFonts w:ascii="Calibri Light" w:hAnsi="Calibri Light"/>
          <w:b/>
          <w:bCs/>
          <w:sz w:val="20"/>
          <w:szCs w:val="20"/>
        </w:rPr>
        <w:t xml:space="preserve">Biuro Zarządzania Projektami Rozwojowymi Projekt Fox Tomasz Lis, </w:t>
      </w:r>
    </w:p>
    <w:p w14:paraId="1A4BD3F5" w14:textId="77777777" w:rsidR="000C3FF4" w:rsidRPr="006612F5" w:rsidRDefault="000C3FF4" w:rsidP="000C3FF4">
      <w:pPr>
        <w:tabs>
          <w:tab w:val="left" w:pos="2490"/>
        </w:tabs>
        <w:spacing w:after="0"/>
        <w:jc w:val="both"/>
        <w:rPr>
          <w:rFonts w:ascii="Calibri Light" w:hAnsi="Calibri Light"/>
          <w:b/>
          <w:bCs/>
          <w:sz w:val="20"/>
          <w:szCs w:val="20"/>
        </w:rPr>
      </w:pPr>
      <w:r w:rsidRPr="006612F5">
        <w:rPr>
          <w:rFonts w:ascii="Calibri Light" w:hAnsi="Calibri Light"/>
          <w:b/>
          <w:bCs/>
          <w:sz w:val="20"/>
          <w:szCs w:val="20"/>
        </w:rPr>
        <w:t>ul. Władysława Trylińskiego 2/112, 10-683 Olsztyn</w:t>
      </w:r>
    </w:p>
    <w:p w14:paraId="6A0F1E9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(nazwa i adres ww. podmiotów)</w:t>
      </w:r>
    </w:p>
    <w:p w14:paraId="611576B9"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6. Państwa dane osobowe mogą zostać powierzone lub udostępnione także specjalistycznym podmiotom realizującym badania ewaluacyjne, kontrole i audyty w ramach programu regionalnego Fundusze Europejskie dla Warmii i Mazur 2021-2027, w szczególności na zlecenie Instytucji Zarządzającej programem regionalnym Fundusze Europejskie dla Warmii i Mazur 2021-2027 lub Beneficjenta.</w:t>
      </w:r>
    </w:p>
    <w:p w14:paraId="0F787851"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7. Państwa dane osobowe nie będą przekazywane do państwa trzeciego lub organizacji międzynarodowej.</w:t>
      </w:r>
    </w:p>
    <w:p w14:paraId="1BAC7E7D"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8. Państwa dane osobowe nie będą poddawane zautomatyzowanemu podejmowaniu decyzji.</w:t>
      </w:r>
    </w:p>
    <w:p w14:paraId="437D4AB1"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9. Państwa dane osobowe będą przechowywane przez okres niezbędny do realizacji celów określonych w art. 87 ust. 1 ustawy wdrożeniowej.</w:t>
      </w:r>
    </w:p>
    <w:p w14:paraId="38A73481"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10. 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RODO.</w:t>
      </w:r>
    </w:p>
    <w:p w14:paraId="0196084B"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11. Jeżeli uznają Państwo, że przetwarzanie danych osobowych narusza przepisy o ochronie danych osobowych, mają Państwo prawo wnieść skargę do organu nadzorczego, tj. Prezesa Urzędu Ochrony Danych Osobowych, ul. Stawki 2, 00-193 Warszawa.</w:t>
      </w:r>
    </w:p>
    <w:p w14:paraId="73C8C709" w14:textId="77777777" w:rsidR="000C3FF4"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12. Podanie przez Państwa danych osobowych jest dobrowolne, aczkolwiek odmowa ich podania będzie równoznaczna z brakiem możliwości udziału w realizacji Projektu.</w:t>
      </w:r>
    </w:p>
    <w:p w14:paraId="7888A166" w14:textId="77777777" w:rsidR="000C3FF4" w:rsidRPr="002724E5" w:rsidRDefault="000C3FF4" w:rsidP="000C3FF4">
      <w:pPr>
        <w:tabs>
          <w:tab w:val="left" w:pos="2490"/>
        </w:tabs>
        <w:spacing w:after="0"/>
        <w:jc w:val="both"/>
        <w:rPr>
          <w:rFonts w:ascii="Calibri Light" w:hAnsi="Calibri Light"/>
          <w:sz w:val="20"/>
          <w:szCs w:val="20"/>
        </w:rPr>
      </w:pPr>
    </w:p>
    <w:p w14:paraId="2CA4B879" w14:textId="77777777" w:rsidR="000C3FF4"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Zapoznałem się*</w:t>
      </w:r>
    </w:p>
    <w:p w14:paraId="4645BB85" w14:textId="77777777" w:rsidR="000C3FF4" w:rsidRDefault="000C3FF4" w:rsidP="000C3FF4">
      <w:pPr>
        <w:tabs>
          <w:tab w:val="left" w:pos="2490"/>
        </w:tabs>
        <w:spacing w:after="0"/>
        <w:jc w:val="both"/>
        <w:rPr>
          <w:rFonts w:ascii="Calibri Light" w:hAnsi="Calibri Light"/>
          <w:sz w:val="20"/>
          <w:szCs w:val="20"/>
        </w:rPr>
      </w:pPr>
    </w:p>
    <w:p w14:paraId="7C37B4AE" w14:textId="77777777" w:rsidR="000C3FF4" w:rsidRPr="002724E5" w:rsidRDefault="000C3FF4" w:rsidP="000C3FF4">
      <w:pPr>
        <w:tabs>
          <w:tab w:val="left" w:pos="2490"/>
        </w:tabs>
        <w:spacing w:after="0"/>
        <w:jc w:val="both"/>
        <w:rPr>
          <w:rFonts w:ascii="Calibri Light" w:hAnsi="Calibri Light"/>
          <w:sz w:val="20"/>
          <w:szCs w:val="20"/>
        </w:rPr>
      </w:pPr>
    </w:p>
    <w:p w14:paraId="001B6F7A"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w:t>
      </w:r>
    </w:p>
    <w:p w14:paraId="37903CF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PODPIS</w:t>
      </w:r>
    </w:p>
    <w:p w14:paraId="337F9890" w14:textId="77777777" w:rsidR="000C3FF4" w:rsidRDefault="000C3FF4" w:rsidP="000C3FF4">
      <w:pPr>
        <w:tabs>
          <w:tab w:val="left" w:pos="2490"/>
        </w:tabs>
        <w:spacing w:after="0"/>
        <w:jc w:val="both"/>
        <w:rPr>
          <w:rFonts w:ascii="Calibri Light" w:hAnsi="Calibri Light"/>
          <w:sz w:val="20"/>
          <w:szCs w:val="20"/>
        </w:rPr>
      </w:pPr>
    </w:p>
    <w:p w14:paraId="410CA374" w14:textId="77777777" w:rsidR="000C3FF4"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*W przypadku uczestnika projektu nieposiadającego zdolności do czynności prawnych fakt zapoznania się z powyższymi informacjami potwierdza jego opiekun prawny.</w:t>
      </w:r>
    </w:p>
    <w:p w14:paraId="5F84D083" w14:textId="77777777" w:rsidR="003D2C7F" w:rsidRPr="003D2C7F" w:rsidRDefault="003D2C7F" w:rsidP="003D2C7F">
      <w:pPr>
        <w:rPr>
          <w:rFonts w:ascii="Calibri Light" w:hAnsi="Calibri Light"/>
          <w:sz w:val="20"/>
          <w:szCs w:val="20"/>
        </w:rPr>
      </w:pPr>
    </w:p>
    <w:sectPr w:rsidR="003D2C7F" w:rsidRPr="003D2C7F" w:rsidSect="006E1EBF">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752D1" w14:textId="77777777" w:rsidR="00DC0CED" w:rsidRDefault="00DC0CED" w:rsidP="0014183D">
      <w:pPr>
        <w:spacing w:after="0" w:line="240" w:lineRule="auto"/>
      </w:pPr>
      <w:r>
        <w:separator/>
      </w:r>
    </w:p>
  </w:endnote>
  <w:endnote w:type="continuationSeparator" w:id="0">
    <w:p w14:paraId="636D938F" w14:textId="77777777" w:rsidR="00DC0CED" w:rsidRDefault="00DC0CED" w:rsidP="001418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ヒラギノ角ゴ Pro W3">
    <w:charset w:val="00"/>
    <w:family w:val="roman"/>
    <w:pitch w:val="default"/>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2E383" w14:textId="77777777" w:rsidR="00B00C87" w:rsidRDefault="00B00C87">
    <w:pPr>
      <w:pStyle w:val="Stopka"/>
      <w:jc w:val="right"/>
    </w:pPr>
    <w:r>
      <w:rPr>
        <w:lang w:val="pl-PL"/>
      </w:rPr>
      <w:t xml:space="preserve">Strona | </w:t>
    </w:r>
    <w:r>
      <w:fldChar w:fldCharType="begin"/>
    </w:r>
    <w:r>
      <w:instrText>PAGE   \* MERGEFORMAT</w:instrText>
    </w:r>
    <w:r>
      <w:fldChar w:fldCharType="separate"/>
    </w:r>
    <w:r>
      <w:rPr>
        <w:lang w:val="pl-PL"/>
      </w:rPr>
      <w:t>2</w:t>
    </w:r>
    <w:r>
      <w:fldChar w:fldCharType="end"/>
    </w:r>
    <w:r>
      <w:rPr>
        <w:lang w:val="pl-PL"/>
      </w:rPr>
      <w:t xml:space="preserve"> </w:t>
    </w:r>
  </w:p>
  <w:p w14:paraId="5A2EFD38" w14:textId="77777777" w:rsidR="00B00C87" w:rsidRDefault="00B00C8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7F1D7" w14:textId="77777777" w:rsidR="00474CFB" w:rsidRPr="00BF7519" w:rsidRDefault="00474CFB">
    <w:pPr>
      <w:pStyle w:val="Stopka"/>
      <w:jc w:val="right"/>
      <w:rPr>
        <w:sz w:val="20"/>
        <w:szCs w:val="20"/>
      </w:rPr>
    </w:pPr>
    <w:r w:rsidRPr="00BF7519">
      <w:rPr>
        <w:sz w:val="20"/>
        <w:szCs w:val="20"/>
        <w:lang w:val="pl-PL"/>
      </w:rPr>
      <w:t xml:space="preserve">Strona | </w:t>
    </w:r>
    <w:r w:rsidRPr="00BF7519">
      <w:rPr>
        <w:sz w:val="20"/>
        <w:szCs w:val="20"/>
      </w:rPr>
      <w:fldChar w:fldCharType="begin"/>
    </w:r>
    <w:r w:rsidRPr="00BF7519">
      <w:rPr>
        <w:sz w:val="20"/>
        <w:szCs w:val="20"/>
      </w:rPr>
      <w:instrText>PAGE   \* MERGEFORMAT</w:instrText>
    </w:r>
    <w:r w:rsidRPr="00BF7519">
      <w:rPr>
        <w:sz w:val="20"/>
        <w:szCs w:val="20"/>
      </w:rPr>
      <w:fldChar w:fldCharType="separate"/>
    </w:r>
    <w:r w:rsidR="00223F30" w:rsidRPr="00223F30">
      <w:rPr>
        <w:noProof/>
        <w:sz w:val="20"/>
        <w:szCs w:val="20"/>
        <w:lang w:val="pl-PL"/>
      </w:rPr>
      <w:t>1</w:t>
    </w:r>
    <w:r w:rsidRPr="00BF7519">
      <w:rPr>
        <w:sz w:val="20"/>
        <w:szCs w:val="20"/>
      </w:rPr>
      <w:fldChar w:fldCharType="end"/>
    </w:r>
    <w:r w:rsidRPr="00BF7519">
      <w:rPr>
        <w:sz w:val="20"/>
        <w:szCs w:val="20"/>
        <w:lang w:val="pl-PL"/>
      </w:rPr>
      <w:t xml:space="preserve"> </w:t>
    </w:r>
  </w:p>
  <w:p w14:paraId="49C5A6BD" w14:textId="77777777" w:rsidR="00474CFB" w:rsidRDefault="00474C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D9BAD" w14:textId="77777777" w:rsidR="00DC0CED" w:rsidRDefault="00DC0CED" w:rsidP="0014183D">
      <w:pPr>
        <w:spacing w:after="0" w:line="240" w:lineRule="auto"/>
      </w:pPr>
      <w:r>
        <w:separator/>
      </w:r>
    </w:p>
  </w:footnote>
  <w:footnote w:type="continuationSeparator" w:id="0">
    <w:p w14:paraId="3A2E4794" w14:textId="77777777" w:rsidR="00DC0CED" w:rsidRDefault="00DC0CED" w:rsidP="001418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25538" w14:textId="4DDEE17B" w:rsidR="00C13170" w:rsidRPr="00BF60C0" w:rsidRDefault="003D2C7F" w:rsidP="003D2C7F">
    <w:pPr>
      <w:spacing w:after="120" w:line="240" w:lineRule="auto"/>
      <w:rPr>
        <w:rFonts w:ascii="Arial" w:eastAsia="Times New Roman" w:hAnsi="Arial" w:cs="Arial"/>
        <w:sz w:val="20"/>
        <w:szCs w:val="24"/>
        <w:lang w:eastAsia="pl-PL"/>
      </w:rPr>
    </w:pPr>
    <w:r>
      <w:rPr>
        <w:rFonts w:ascii="Arial" w:eastAsia="Times New Roman" w:hAnsi="Arial" w:cs="Arial"/>
        <w:noProof/>
        <w:sz w:val="20"/>
        <w:szCs w:val="24"/>
        <w:lang w:eastAsia="pl-PL"/>
      </w:rPr>
      <w:drawing>
        <wp:anchor distT="0" distB="0" distL="114300" distR="114300" simplePos="0" relativeHeight="251660288" behindDoc="1" locked="0" layoutInCell="1" allowOverlap="1" wp14:anchorId="5D952735" wp14:editId="3E0E0CCC">
          <wp:simplePos x="0" y="0"/>
          <wp:positionH relativeFrom="column">
            <wp:posOffset>-635</wp:posOffset>
          </wp:positionH>
          <wp:positionV relativeFrom="page">
            <wp:posOffset>449580</wp:posOffset>
          </wp:positionV>
          <wp:extent cx="5760720" cy="671830"/>
          <wp:effectExtent l="0" t="0" r="11430" b="13970"/>
          <wp:wrapTight wrapText="bothSides">
            <wp:wrapPolygon edited="0">
              <wp:start x="0" y="0"/>
              <wp:lineTo x="0" y="21437"/>
              <wp:lineTo x="21571" y="21437"/>
              <wp:lineTo x="21571" y="0"/>
              <wp:lineTo x="0" y="0"/>
            </wp:wrapPolygon>
          </wp:wrapTight>
          <wp:docPr id="159275737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718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C8B5E" w14:textId="3CBDF49A" w:rsidR="00C13170" w:rsidRPr="00BF60C0" w:rsidRDefault="00C90DB3" w:rsidP="00C13170">
    <w:pPr>
      <w:spacing w:after="120" w:line="240" w:lineRule="auto"/>
      <w:jc w:val="center"/>
      <w:rPr>
        <w:rFonts w:ascii="Arial" w:eastAsia="Times New Roman" w:hAnsi="Arial" w:cs="Arial"/>
        <w:sz w:val="20"/>
        <w:szCs w:val="24"/>
        <w:lang w:eastAsia="pl-PL"/>
      </w:rPr>
    </w:pPr>
    <w:r>
      <w:rPr>
        <w:rFonts w:ascii="Arial" w:eastAsia="Times New Roman" w:hAnsi="Arial" w:cs="Arial"/>
        <w:noProof/>
        <w:sz w:val="20"/>
        <w:szCs w:val="24"/>
        <w:lang w:eastAsia="pl-PL"/>
      </w:rPr>
      <w:drawing>
        <wp:anchor distT="0" distB="0" distL="114300" distR="114300" simplePos="0" relativeHeight="251658240" behindDoc="1" locked="0" layoutInCell="1" allowOverlap="1" wp14:anchorId="2B156815" wp14:editId="5FB2204D">
          <wp:simplePos x="0" y="0"/>
          <wp:positionH relativeFrom="column">
            <wp:posOffset>34511</wp:posOffset>
          </wp:positionH>
          <wp:positionV relativeFrom="page">
            <wp:posOffset>165293</wp:posOffset>
          </wp:positionV>
          <wp:extent cx="5760720" cy="671830"/>
          <wp:effectExtent l="0" t="0" r="11430" b="13970"/>
          <wp:wrapTight wrapText="bothSides">
            <wp:wrapPolygon edited="0">
              <wp:start x="0" y="0"/>
              <wp:lineTo x="0" y="21437"/>
              <wp:lineTo x="21571" y="21437"/>
              <wp:lineTo x="21571" y="0"/>
              <wp:lineTo x="0" y="0"/>
            </wp:wrapPolygon>
          </wp:wrapTight>
          <wp:docPr id="99757014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718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8"/>
    <w:lvl w:ilvl="0">
      <w:start w:val="1"/>
      <w:numFmt w:val="decimal"/>
      <w:lvlText w:val="%1."/>
      <w:lvlJc w:val="left"/>
      <w:pPr>
        <w:tabs>
          <w:tab w:val="num" w:pos="1440"/>
        </w:tabs>
      </w:pPr>
    </w:lvl>
    <w:lvl w:ilvl="1">
      <w:start w:val="1"/>
      <w:numFmt w:val="lowerLetter"/>
      <w:lvlText w:val="%2)"/>
      <w:lvlJc w:val="left"/>
      <w:pPr>
        <w:tabs>
          <w:tab w:val="num" w:pos="1800"/>
        </w:tabs>
      </w:pPr>
    </w:lvl>
    <w:lvl w:ilvl="2">
      <w:start w:val="1"/>
      <w:numFmt w:val="decimal"/>
      <w:lvlText w:val="%3."/>
      <w:lvlJc w:val="left"/>
      <w:pPr>
        <w:tabs>
          <w:tab w:val="num" w:pos="2700"/>
        </w:tabs>
      </w:pPr>
    </w:lvl>
    <w:lvl w:ilvl="3">
      <w:start w:val="1"/>
      <w:numFmt w:val="lowerLetter"/>
      <w:lvlText w:val="%4)"/>
      <w:lvlJc w:val="left"/>
      <w:pPr>
        <w:tabs>
          <w:tab w:val="num" w:pos="1080"/>
        </w:tabs>
      </w:pPr>
    </w:lvl>
    <w:lvl w:ilvl="4">
      <w:start w:val="1"/>
      <w:numFmt w:val="lowerLetter"/>
      <w:lvlText w:val="%5."/>
      <w:lvlJc w:val="left"/>
      <w:pPr>
        <w:tabs>
          <w:tab w:val="num" w:pos="3960"/>
        </w:tabs>
      </w:pPr>
    </w:lvl>
    <w:lvl w:ilvl="5">
      <w:start w:val="1"/>
      <w:numFmt w:val="lowerRoman"/>
      <w:lvlText w:val="%6."/>
      <w:lvlJc w:val="right"/>
      <w:pPr>
        <w:tabs>
          <w:tab w:val="num" w:pos="4680"/>
        </w:tabs>
      </w:pPr>
    </w:lvl>
    <w:lvl w:ilvl="6">
      <w:start w:val="1"/>
      <w:numFmt w:val="decimal"/>
      <w:lvlText w:val="%7."/>
      <w:lvlJc w:val="left"/>
      <w:pPr>
        <w:tabs>
          <w:tab w:val="num" w:pos="5400"/>
        </w:tabs>
      </w:pPr>
    </w:lvl>
    <w:lvl w:ilvl="7">
      <w:start w:val="1"/>
      <w:numFmt w:val="lowerLetter"/>
      <w:lvlText w:val="%8."/>
      <w:lvlJc w:val="left"/>
      <w:pPr>
        <w:tabs>
          <w:tab w:val="num" w:pos="6120"/>
        </w:tabs>
      </w:pPr>
    </w:lvl>
    <w:lvl w:ilvl="8">
      <w:start w:val="1"/>
      <w:numFmt w:val="lowerRoman"/>
      <w:lvlText w:val="%9."/>
      <w:lvlJc w:val="right"/>
      <w:pPr>
        <w:tabs>
          <w:tab w:val="num" w:pos="6840"/>
        </w:tabs>
      </w:pPr>
    </w:lvl>
  </w:abstractNum>
  <w:abstractNum w:abstractNumId="1" w15:restartNumberingAfterBreak="0">
    <w:nsid w:val="00000009"/>
    <w:multiLevelType w:val="singleLevel"/>
    <w:tmpl w:val="00000009"/>
    <w:name w:val="WW8Num17"/>
    <w:lvl w:ilvl="0">
      <w:start w:val="1"/>
      <w:numFmt w:val="lowerLetter"/>
      <w:lvlText w:val="%1)"/>
      <w:lvlJc w:val="left"/>
      <w:pPr>
        <w:tabs>
          <w:tab w:val="num" w:pos="1428"/>
        </w:tabs>
      </w:pPr>
    </w:lvl>
  </w:abstractNum>
  <w:abstractNum w:abstractNumId="2" w15:restartNumberingAfterBreak="0">
    <w:nsid w:val="0000000C"/>
    <w:multiLevelType w:val="singleLevel"/>
    <w:tmpl w:val="0000000C"/>
    <w:name w:val="WW8Num21"/>
    <w:lvl w:ilvl="0">
      <w:start w:val="1"/>
      <w:numFmt w:val="lowerLetter"/>
      <w:lvlText w:val="%1)"/>
      <w:lvlJc w:val="left"/>
      <w:pPr>
        <w:tabs>
          <w:tab w:val="num" w:pos="0"/>
        </w:tabs>
        <w:ind w:left="720" w:hanging="360"/>
      </w:pPr>
      <w:rPr>
        <w:rFonts w:ascii="Calibri Light" w:hAnsi="Calibri Light" w:cs="Calibri Light"/>
        <w:sz w:val="20"/>
        <w:szCs w:val="20"/>
      </w:rPr>
    </w:lvl>
  </w:abstractNum>
  <w:abstractNum w:abstractNumId="3" w15:restartNumberingAfterBreak="0">
    <w:nsid w:val="060640E0"/>
    <w:multiLevelType w:val="hybridMultilevel"/>
    <w:tmpl w:val="581EE44C"/>
    <w:lvl w:ilvl="0" w:tplc="04150011">
      <w:start w:val="1"/>
      <w:numFmt w:val="decimal"/>
      <w:lvlText w:val="%1)"/>
      <w:lvlJc w:val="left"/>
      <w:pPr>
        <w:ind w:left="720" w:hanging="360"/>
      </w:pPr>
    </w:lvl>
    <w:lvl w:ilvl="1" w:tplc="E7D67CB2">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284F91"/>
    <w:multiLevelType w:val="hybridMultilevel"/>
    <w:tmpl w:val="514AF4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EF7E19"/>
    <w:multiLevelType w:val="hybridMultilevel"/>
    <w:tmpl w:val="F572D9E8"/>
    <w:lvl w:ilvl="0" w:tplc="5B6CA6F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F0A02EE"/>
    <w:multiLevelType w:val="hybridMultilevel"/>
    <w:tmpl w:val="47BA380A"/>
    <w:lvl w:ilvl="0" w:tplc="5170CD5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D57F8E"/>
    <w:multiLevelType w:val="hybridMultilevel"/>
    <w:tmpl w:val="359E71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D256A3"/>
    <w:multiLevelType w:val="hybridMultilevel"/>
    <w:tmpl w:val="B69297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2BB7DB8"/>
    <w:multiLevelType w:val="hybridMultilevel"/>
    <w:tmpl w:val="AB02FD68"/>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35B47BBE"/>
    <w:multiLevelType w:val="hybridMultilevel"/>
    <w:tmpl w:val="C468811C"/>
    <w:lvl w:ilvl="0" w:tplc="81D69312">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EE7B78"/>
    <w:multiLevelType w:val="hybridMultilevel"/>
    <w:tmpl w:val="CAEA0A2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5F91A03"/>
    <w:multiLevelType w:val="hybridMultilevel"/>
    <w:tmpl w:val="EED85E18"/>
    <w:lvl w:ilvl="0" w:tplc="C78E40D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595475"/>
    <w:multiLevelType w:val="hybridMultilevel"/>
    <w:tmpl w:val="98C405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F81D6A"/>
    <w:multiLevelType w:val="hybridMultilevel"/>
    <w:tmpl w:val="C3DEA7E4"/>
    <w:lvl w:ilvl="0" w:tplc="4D6CB3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0C55EA0"/>
    <w:multiLevelType w:val="hybridMultilevel"/>
    <w:tmpl w:val="AC907BBC"/>
    <w:lvl w:ilvl="0" w:tplc="10D061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59D259E"/>
    <w:multiLevelType w:val="hybridMultilevel"/>
    <w:tmpl w:val="3668B802"/>
    <w:lvl w:ilvl="0" w:tplc="04150011">
      <w:start w:val="1"/>
      <w:numFmt w:val="decimal"/>
      <w:lvlText w:val="%1)"/>
      <w:lvlJc w:val="left"/>
      <w:pPr>
        <w:ind w:left="720" w:hanging="360"/>
      </w:pPr>
      <w:rPr>
        <w:rFonts w:hint="default"/>
      </w:rPr>
    </w:lvl>
    <w:lvl w:ilvl="1" w:tplc="C3D075E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5F42C9B"/>
    <w:multiLevelType w:val="hybridMultilevel"/>
    <w:tmpl w:val="066E12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FC30673"/>
    <w:multiLevelType w:val="hybridMultilevel"/>
    <w:tmpl w:val="18DE480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 w15:restartNumberingAfterBreak="0">
    <w:nsid w:val="601252FD"/>
    <w:multiLevelType w:val="hybridMultilevel"/>
    <w:tmpl w:val="FF90D6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097409C"/>
    <w:multiLevelType w:val="hybridMultilevel"/>
    <w:tmpl w:val="B6660F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2A646C"/>
    <w:multiLevelType w:val="hybridMultilevel"/>
    <w:tmpl w:val="A40C0F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56A62C7"/>
    <w:multiLevelType w:val="hybridMultilevel"/>
    <w:tmpl w:val="908E0DD2"/>
    <w:lvl w:ilvl="0" w:tplc="8DD6F40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57A3C78"/>
    <w:multiLevelType w:val="hybridMultilevel"/>
    <w:tmpl w:val="49469B1E"/>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387236"/>
    <w:multiLevelType w:val="hybridMultilevel"/>
    <w:tmpl w:val="88BC32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87B0521"/>
    <w:multiLevelType w:val="hybridMultilevel"/>
    <w:tmpl w:val="D41E1AF0"/>
    <w:lvl w:ilvl="0" w:tplc="8DD6F40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DF80689"/>
    <w:multiLevelType w:val="hybridMultilevel"/>
    <w:tmpl w:val="B058A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E9D4EEB"/>
    <w:multiLevelType w:val="hybridMultilevel"/>
    <w:tmpl w:val="83ACC73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F107B55"/>
    <w:multiLevelType w:val="hybridMultilevel"/>
    <w:tmpl w:val="E3FE19EC"/>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41C35A8"/>
    <w:multiLevelType w:val="hybridMultilevel"/>
    <w:tmpl w:val="D534BD0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B2622F1"/>
    <w:multiLevelType w:val="hybridMultilevel"/>
    <w:tmpl w:val="C2BC62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EF42163"/>
    <w:multiLevelType w:val="hybridMultilevel"/>
    <w:tmpl w:val="939ADE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3069869">
    <w:abstractNumId w:val="10"/>
  </w:num>
  <w:num w:numId="2" w16cid:durableId="1702516985">
    <w:abstractNumId w:val="3"/>
  </w:num>
  <w:num w:numId="3" w16cid:durableId="660894524">
    <w:abstractNumId w:val="11"/>
  </w:num>
  <w:num w:numId="4" w16cid:durableId="1398166824">
    <w:abstractNumId w:val="23"/>
  </w:num>
  <w:num w:numId="5" w16cid:durableId="423377501">
    <w:abstractNumId w:val="30"/>
  </w:num>
  <w:num w:numId="6" w16cid:durableId="728041326">
    <w:abstractNumId w:val="24"/>
  </w:num>
  <w:num w:numId="7" w16cid:durableId="1718815634">
    <w:abstractNumId w:val="19"/>
  </w:num>
  <w:num w:numId="8" w16cid:durableId="809980212">
    <w:abstractNumId w:val="4"/>
  </w:num>
  <w:num w:numId="9" w16cid:durableId="1200627359">
    <w:abstractNumId w:val="16"/>
  </w:num>
  <w:num w:numId="10" w16cid:durableId="1833646140">
    <w:abstractNumId w:val="31"/>
  </w:num>
  <w:num w:numId="11" w16cid:durableId="6732685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9668021">
    <w:abstractNumId w:val="6"/>
  </w:num>
  <w:num w:numId="13" w16cid:durableId="1140076688">
    <w:abstractNumId w:val="14"/>
  </w:num>
  <w:num w:numId="14" w16cid:durableId="1915511025">
    <w:abstractNumId w:val="27"/>
  </w:num>
  <w:num w:numId="15" w16cid:durableId="1800951311">
    <w:abstractNumId w:val="5"/>
  </w:num>
  <w:num w:numId="16" w16cid:durableId="28603674">
    <w:abstractNumId w:val="0"/>
  </w:num>
  <w:num w:numId="17" w16cid:durableId="1200122126">
    <w:abstractNumId w:val="2"/>
  </w:num>
  <w:num w:numId="18" w16cid:durableId="179204961">
    <w:abstractNumId w:val="13"/>
  </w:num>
  <w:num w:numId="19" w16cid:durableId="799035908">
    <w:abstractNumId w:val="25"/>
  </w:num>
  <w:num w:numId="20" w16cid:durableId="1317997014">
    <w:abstractNumId w:val="9"/>
  </w:num>
  <w:num w:numId="21" w16cid:durableId="1517187310">
    <w:abstractNumId w:val="21"/>
  </w:num>
  <w:num w:numId="22" w16cid:durableId="986402900">
    <w:abstractNumId w:val="12"/>
  </w:num>
  <w:num w:numId="23" w16cid:durableId="579946722">
    <w:abstractNumId w:val="22"/>
  </w:num>
  <w:num w:numId="24" w16cid:durableId="498276541">
    <w:abstractNumId w:val="28"/>
  </w:num>
  <w:num w:numId="25" w16cid:durableId="771170709">
    <w:abstractNumId w:val="15"/>
  </w:num>
  <w:num w:numId="26" w16cid:durableId="361900919">
    <w:abstractNumId w:val="20"/>
  </w:num>
  <w:num w:numId="27" w16cid:durableId="448672843">
    <w:abstractNumId w:val="8"/>
  </w:num>
  <w:num w:numId="28" w16cid:durableId="1492523041">
    <w:abstractNumId w:val="26"/>
  </w:num>
  <w:num w:numId="29" w16cid:durableId="949748721">
    <w:abstractNumId w:val="29"/>
  </w:num>
  <w:num w:numId="30" w16cid:durableId="508251485">
    <w:abstractNumId w:val="7"/>
  </w:num>
  <w:num w:numId="31" w16cid:durableId="1830897621">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documentProtection w:edit="forms"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6D8"/>
    <w:rsid w:val="00004DEE"/>
    <w:rsid w:val="000138FC"/>
    <w:rsid w:val="0001401F"/>
    <w:rsid w:val="0001519A"/>
    <w:rsid w:val="00020F34"/>
    <w:rsid w:val="000218B0"/>
    <w:rsid w:val="00026B25"/>
    <w:rsid w:val="0002736F"/>
    <w:rsid w:val="00032282"/>
    <w:rsid w:val="00032AB6"/>
    <w:rsid w:val="00040468"/>
    <w:rsid w:val="00040950"/>
    <w:rsid w:val="000478B3"/>
    <w:rsid w:val="00053D26"/>
    <w:rsid w:val="00057736"/>
    <w:rsid w:val="00061E4E"/>
    <w:rsid w:val="00063437"/>
    <w:rsid w:val="00063DD7"/>
    <w:rsid w:val="000674E3"/>
    <w:rsid w:val="0008101A"/>
    <w:rsid w:val="0008397A"/>
    <w:rsid w:val="000855D5"/>
    <w:rsid w:val="00086920"/>
    <w:rsid w:val="00091FCF"/>
    <w:rsid w:val="00094C2E"/>
    <w:rsid w:val="000977DE"/>
    <w:rsid w:val="000A3ADE"/>
    <w:rsid w:val="000A7C34"/>
    <w:rsid w:val="000B6526"/>
    <w:rsid w:val="000C0610"/>
    <w:rsid w:val="000C3FF4"/>
    <w:rsid w:val="000C5417"/>
    <w:rsid w:val="000C6551"/>
    <w:rsid w:val="000D05E4"/>
    <w:rsid w:val="000D2C2A"/>
    <w:rsid w:val="000D6228"/>
    <w:rsid w:val="000D712E"/>
    <w:rsid w:val="000D71CC"/>
    <w:rsid w:val="000E31A5"/>
    <w:rsid w:val="000E437D"/>
    <w:rsid w:val="000F1B64"/>
    <w:rsid w:val="000F2076"/>
    <w:rsid w:val="000F236B"/>
    <w:rsid w:val="000F2F42"/>
    <w:rsid w:val="000F44B6"/>
    <w:rsid w:val="000F5BBB"/>
    <w:rsid w:val="000F7F8C"/>
    <w:rsid w:val="00100A2A"/>
    <w:rsid w:val="00101745"/>
    <w:rsid w:val="001029CC"/>
    <w:rsid w:val="00106040"/>
    <w:rsid w:val="001060F5"/>
    <w:rsid w:val="00112FE2"/>
    <w:rsid w:val="001141B3"/>
    <w:rsid w:val="0011425F"/>
    <w:rsid w:val="001148A9"/>
    <w:rsid w:val="00125DC9"/>
    <w:rsid w:val="001315E7"/>
    <w:rsid w:val="00136150"/>
    <w:rsid w:val="00136289"/>
    <w:rsid w:val="0013769A"/>
    <w:rsid w:val="001413D1"/>
    <w:rsid w:val="0014183D"/>
    <w:rsid w:val="00144777"/>
    <w:rsid w:val="00147701"/>
    <w:rsid w:val="0014794C"/>
    <w:rsid w:val="00153672"/>
    <w:rsid w:val="0016053D"/>
    <w:rsid w:val="001634EE"/>
    <w:rsid w:val="00163FB0"/>
    <w:rsid w:val="001648BC"/>
    <w:rsid w:val="00175AAC"/>
    <w:rsid w:val="00177E92"/>
    <w:rsid w:val="00181B3E"/>
    <w:rsid w:val="001844A0"/>
    <w:rsid w:val="001855C9"/>
    <w:rsid w:val="00194E2E"/>
    <w:rsid w:val="00195BCF"/>
    <w:rsid w:val="001A000F"/>
    <w:rsid w:val="001B14C1"/>
    <w:rsid w:val="001B1D0B"/>
    <w:rsid w:val="001B1D38"/>
    <w:rsid w:val="001B31C2"/>
    <w:rsid w:val="001B4059"/>
    <w:rsid w:val="001B42FA"/>
    <w:rsid w:val="001B7006"/>
    <w:rsid w:val="001C09D2"/>
    <w:rsid w:val="001C5207"/>
    <w:rsid w:val="001D6F8F"/>
    <w:rsid w:val="001E21B9"/>
    <w:rsid w:val="001E24C5"/>
    <w:rsid w:val="001E572F"/>
    <w:rsid w:val="001F2971"/>
    <w:rsid w:val="001F3060"/>
    <w:rsid w:val="00204306"/>
    <w:rsid w:val="00212C2D"/>
    <w:rsid w:val="00215CD1"/>
    <w:rsid w:val="0021739D"/>
    <w:rsid w:val="00223F30"/>
    <w:rsid w:val="00234942"/>
    <w:rsid w:val="0024075F"/>
    <w:rsid w:val="002460F6"/>
    <w:rsid w:val="0025118B"/>
    <w:rsid w:val="00255F5D"/>
    <w:rsid w:val="0026067F"/>
    <w:rsid w:val="00262894"/>
    <w:rsid w:val="00264281"/>
    <w:rsid w:val="00265133"/>
    <w:rsid w:val="002652BD"/>
    <w:rsid w:val="00266190"/>
    <w:rsid w:val="0027205F"/>
    <w:rsid w:val="0027322F"/>
    <w:rsid w:val="00273BDB"/>
    <w:rsid w:val="002756F3"/>
    <w:rsid w:val="00292523"/>
    <w:rsid w:val="002A4B63"/>
    <w:rsid w:val="002A666B"/>
    <w:rsid w:val="002A7023"/>
    <w:rsid w:val="002B135B"/>
    <w:rsid w:val="002B32B4"/>
    <w:rsid w:val="002B507F"/>
    <w:rsid w:val="002B7828"/>
    <w:rsid w:val="002C133F"/>
    <w:rsid w:val="002C47B1"/>
    <w:rsid w:val="002D0B51"/>
    <w:rsid w:val="002D1D9E"/>
    <w:rsid w:val="002E13A0"/>
    <w:rsid w:val="002E148B"/>
    <w:rsid w:val="002E3666"/>
    <w:rsid w:val="002E5834"/>
    <w:rsid w:val="002F0E86"/>
    <w:rsid w:val="002F0F68"/>
    <w:rsid w:val="002F3C82"/>
    <w:rsid w:val="002F49B0"/>
    <w:rsid w:val="003035A2"/>
    <w:rsid w:val="003035ED"/>
    <w:rsid w:val="00306099"/>
    <w:rsid w:val="003072A0"/>
    <w:rsid w:val="00310013"/>
    <w:rsid w:val="0031145C"/>
    <w:rsid w:val="00313C04"/>
    <w:rsid w:val="00315832"/>
    <w:rsid w:val="00316018"/>
    <w:rsid w:val="00317E2E"/>
    <w:rsid w:val="00320289"/>
    <w:rsid w:val="00325DBD"/>
    <w:rsid w:val="00331E53"/>
    <w:rsid w:val="00331F58"/>
    <w:rsid w:val="00333035"/>
    <w:rsid w:val="0033645A"/>
    <w:rsid w:val="0034002A"/>
    <w:rsid w:val="003402DD"/>
    <w:rsid w:val="0035021E"/>
    <w:rsid w:val="00350DCD"/>
    <w:rsid w:val="00351A87"/>
    <w:rsid w:val="00357316"/>
    <w:rsid w:val="00357D67"/>
    <w:rsid w:val="00360F7E"/>
    <w:rsid w:val="0036333E"/>
    <w:rsid w:val="0036460C"/>
    <w:rsid w:val="00366566"/>
    <w:rsid w:val="003665A1"/>
    <w:rsid w:val="00370571"/>
    <w:rsid w:val="00370948"/>
    <w:rsid w:val="0038299A"/>
    <w:rsid w:val="00383EA3"/>
    <w:rsid w:val="0038435B"/>
    <w:rsid w:val="00386193"/>
    <w:rsid w:val="0039116F"/>
    <w:rsid w:val="00392D55"/>
    <w:rsid w:val="00393B7D"/>
    <w:rsid w:val="00394F7C"/>
    <w:rsid w:val="0039738F"/>
    <w:rsid w:val="003A2673"/>
    <w:rsid w:val="003A2B38"/>
    <w:rsid w:val="003A5764"/>
    <w:rsid w:val="003A6C32"/>
    <w:rsid w:val="003B5CFA"/>
    <w:rsid w:val="003B7B2E"/>
    <w:rsid w:val="003C0B6D"/>
    <w:rsid w:val="003C1D5D"/>
    <w:rsid w:val="003C352F"/>
    <w:rsid w:val="003C388D"/>
    <w:rsid w:val="003C4242"/>
    <w:rsid w:val="003C4765"/>
    <w:rsid w:val="003C543E"/>
    <w:rsid w:val="003C5D5E"/>
    <w:rsid w:val="003C6AFD"/>
    <w:rsid w:val="003C6EA1"/>
    <w:rsid w:val="003D2738"/>
    <w:rsid w:val="003D2C7F"/>
    <w:rsid w:val="003D364D"/>
    <w:rsid w:val="003D3946"/>
    <w:rsid w:val="003D43D0"/>
    <w:rsid w:val="003D7796"/>
    <w:rsid w:val="003D77EF"/>
    <w:rsid w:val="003E2EB6"/>
    <w:rsid w:val="003E4E7C"/>
    <w:rsid w:val="003E59AC"/>
    <w:rsid w:val="003F1CC6"/>
    <w:rsid w:val="003F3865"/>
    <w:rsid w:val="0040257E"/>
    <w:rsid w:val="00403EBC"/>
    <w:rsid w:val="00405727"/>
    <w:rsid w:val="00405797"/>
    <w:rsid w:val="00407CCA"/>
    <w:rsid w:val="0041129F"/>
    <w:rsid w:val="004145D6"/>
    <w:rsid w:val="00415492"/>
    <w:rsid w:val="00415CBF"/>
    <w:rsid w:val="004202AD"/>
    <w:rsid w:val="00420D82"/>
    <w:rsid w:val="00421481"/>
    <w:rsid w:val="0042252E"/>
    <w:rsid w:val="00422693"/>
    <w:rsid w:val="004230AF"/>
    <w:rsid w:val="00424584"/>
    <w:rsid w:val="004300FD"/>
    <w:rsid w:val="00436B79"/>
    <w:rsid w:val="00441F29"/>
    <w:rsid w:val="00450BF2"/>
    <w:rsid w:val="00454801"/>
    <w:rsid w:val="00454D98"/>
    <w:rsid w:val="004559EA"/>
    <w:rsid w:val="004561A2"/>
    <w:rsid w:val="004616BB"/>
    <w:rsid w:val="004633B8"/>
    <w:rsid w:val="00466FB5"/>
    <w:rsid w:val="00467106"/>
    <w:rsid w:val="00474394"/>
    <w:rsid w:val="00474CFB"/>
    <w:rsid w:val="00484224"/>
    <w:rsid w:val="00484411"/>
    <w:rsid w:val="004844B6"/>
    <w:rsid w:val="00485DCC"/>
    <w:rsid w:val="004862F5"/>
    <w:rsid w:val="00491D58"/>
    <w:rsid w:val="004941A2"/>
    <w:rsid w:val="004961E5"/>
    <w:rsid w:val="00497649"/>
    <w:rsid w:val="00497DAA"/>
    <w:rsid w:val="004A7804"/>
    <w:rsid w:val="004B2585"/>
    <w:rsid w:val="004B342E"/>
    <w:rsid w:val="004B4EF6"/>
    <w:rsid w:val="004C3042"/>
    <w:rsid w:val="004C4A0F"/>
    <w:rsid w:val="004C517C"/>
    <w:rsid w:val="004C6FDB"/>
    <w:rsid w:val="004D4E07"/>
    <w:rsid w:val="004D6F3F"/>
    <w:rsid w:val="004D741E"/>
    <w:rsid w:val="004E0820"/>
    <w:rsid w:val="004F0CF5"/>
    <w:rsid w:val="004F2D57"/>
    <w:rsid w:val="004F337D"/>
    <w:rsid w:val="004F4C70"/>
    <w:rsid w:val="004F4C7F"/>
    <w:rsid w:val="004F55A8"/>
    <w:rsid w:val="004F7D1B"/>
    <w:rsid w:val="005013B3"/>
    <w:rsid w:val="005020DD"/>
    <w:rsid w:val="00512F49"/>
    <w:rsid w:val="005150F6"/>
    <w:rsid w:val="00515509"/>
    <w:rsid w:val="00520C73"/>
    <w:rsid w:val="00521E6A"/>
    <w:rsid w:val="00522172"/>
    <w:rsid w:val="0052428E"/>
    <w:rsid w:val="00524454"/>
    <w:rsid w:val="00524D04"/>
    <w:rsid w:val="00525AC0"/>
    <w:rsid w:val="00526848"/>
    <w:rsid w:val="00530249"/>
    <w:rsid w:val="0053121F"/>
    <w:rsid w:val="005347D9"/>
    <w:rsid w:val="00535C61"/>
    <w:rsid w:val="005362C0"/>
    <w:rsid w:val="00536F89"/>
    <w:rsid w:val="0054041B"/>
    <w:rsid w:val="00541D2F"/>
    <w:rsid w:val="00542E58"/>
    <w:rsid w:val="00545FB8"/>
    <w:rsid w:val="00546531"/>
    <w:rsid w:val="00551A60"/>
    <w:rsid w:val="005533CC"/>
    <w:rsid w:val="00554176"/>
    <w:rsid w:val="00556FB2"/>
    <w:rsid w:val="0056064F"/>
    <w:rsid w:val="00560D3F"/>
    <w:rsid w:val="005621D6"/>
    <w:rsid w:val="0056276C"/>
    <w:rsid w:val="00564165"/>
    <w:rsid w:val="00565AAA"/>
    <w:rsid w:val="00565ACC"/>
    <w:rsid w:val="005676DA"/>
    <w:rsid w:val="00574DEB"/>
    <w:rsid w:val="00577A53"/>
    <w:rsid w:val="00582D34"/>
    <w:rsid w:val="0058457A"/>
    <w:rsid w:val="005869EC"/>
    <w:rsid w:val="00586E91"/>
    <w:rsid w:val="005904EA"/>
    <w:rsid w:val="00590BAA"/>
    <w:rsid w:val="00593960"/>
    <w:rsid w:val="00593DF0"/>
    <w:rsid w:val="005943FD"/>
    <w:rsid w:val="005A0BF2"/>
    <w:rsid w:val="005A1965"/>
    <w:rsid w:val="005A40A4"/>
    <w:rsid w:val="005A57DD"/>
    <w:rsid w:val="005C02BB"/>
    <w:rsid w:val="005C0CA8"/>
    <w:rsid w:val="005C3195"/>
    <w:rsid w:val="005C6935"/>
    <w:rsid w:val="005D126D"/>
    <w:rsid w:val="005D1C23"/>
    <w:rsid w:val="005D29D0"/>
    <w:rsid w:val="005D377F"/>
    <w:rsid w:val="005E1E58"/>
    <w:rsid w:val="005E5DBA"/>
    <w:rsid w:val="005E75A7"/>
    <w:rsid w:val="005F0628"/>
    <w:rsid w:val="005F3B89"/>
    <w:rsid w:val="005F4768"/>
    <w:rsid w:val="005F48FA"/>
    <w:rsid w:val="00605D9A"/>
    <w:rsid w:val="00610E58"/>
    <w:rsid w:val="00614179"/>
    <w:rsid w:val="00617574"/>
    <w:rsid w:val="00625BD8"/>
    <w:rsid w:val="00631FBA"/>
    <w:rsid w:val="006332DB"/>
    <w:rsid w:val="00634DC8"/>
    <w:rsid w:val="0063795E"/>
    <w:rsid w:val="00645897"/>
    <w:rsid w:val="00651C9D"/>
    <w:rsid w:val="0066203B"/>
    <w:rsid w:val="006657A7"/>
    <w:rsid w:val="00666B35"/>
    <w:rsid w:val="00671F90"/>
    <w:rsid w:val="0067375D"/>
    <w:rsid w:val="00673869"/>
    <w:rsid w:val="0067481B"/>
    <w:rsid w:val="0067607F"/>
    <w:rsid w:val="006841D2"/>
    <w:rsid w:val="0068545C"/>
    <w:rsid w:val="006859CA"/>
    <w:rsid w:val="00685B4D"/>
    <w:rsid w:val="006975B8"/>
    <w:rsid w:val="00697A8A"/>
    <w:rsid w:val="006A06A9"/>
    <w:rsid w:val="006A166C"/>
    <w:rsid w:val="006A6308"/>
    <w:rsid w:val="006B3CF3"/>
    <w:rsid w:val="006B5B49"/>
    <w:rsid w:val="006C55DC"/>
    <w:rsid w:val="006D16E3"/>
    <w:rsid w:val="006D5640"/>
    <w:rsid w:val="006D5C72"/>
    <w:rsid w:val="006D64B4"/>
    <w:rsid w:val="006E1854"/>
    <w:rsid w:val="006E1EBF"/>
    <w:rsid w:val="006E3768"/>
    <w:rsid w:val="006E3F15"/>
    <w:rsid w:val="006E6A8D"/>
    <w:rsid w:val="006E7280"/>
    <w:rsid w:val="006E75F9"/>
    <w:rsid w:val="006E7842"/>
    <w:rsid w:val="006F09BF"/>
    <w:rsid w:val="006F0DEC"/>
    <w:rsid w:val="006F3F5C"/>
    <w:rsid w:val="007000BE"/>
    <w:rsid w:val="00702E73"/>
    <w:rsid w:val="0070471C"/>
    <w:rsid w:val="00705F01"/>
    <w:rsid w:val="00706D6E"/>
    <w:rsid w:val="00706E4A"/>
    <w:rsid w:val="00713CDE"/>
    <w:rsid w:val="00714595"/>
    <w:rsid w:val="00723C8B"/>
    <w:rsid w:val="0072516F"/>
    <w:rsid w:val="00726056"/>
    <w:rsid w:val="00727EF5"/>
    <w:rsid w:val="007301B8"/>
    <w:rsid w:val="00730560"/>
    <w:rsid w:val="00734D94"/>
    <w:rsid w:val="00744672"/>
    <w:rsid w:val="00751893"/>
    <w:rsid w:val="00760387"/>
    <w:rsid w:val="007617E6"/>
    <w:rsid w:val="007618AB"/>
    <w:rsid w:val="00767CA7"/>
    <w:rsid w:val="0077068A"/>
    <w:rsid w:val="00770EB5"/>
    <w:rsid w:val="00773BA2"/>
    <w:rsid w:val="00773C44"/>
    <w:rsid w:val="007746E3"/>
    <w:rsid w:val="007763A7"/>
    <w:rsid w:val="00780334"/>
    <w:rsid w:val="00782743"/>
    <w:rsid w:val="00783E66"/>
    <w:rsid w:val="00786330"/>
    <w:rsid w:val="00791690"/>
    <w:rsid w:val="00791A81"/>
    <w:rsid w:val="00793A08"/>
    <w:rsid w:val="007A27A5"/>
    <w:rsid w:val="007A29C3"/>
    <w:rsid w:val="007A3E8A"/>
    <w:rsid w:val="007A69D2"/>
    <w:rsid w:val="007A7596"/>
    <w:rsid w:val="007B0BBE"/>
    <w:rsid w:val="007B1ACC"/>
    <w:rsid w:val="007B2F4D"/>
    <w:rsid w:val="007B5E27"/>
    <w:rsid w:val="007B69A4"/>
    <w:rsid w:val="007C2718"/>
    <w:rsid w:val="007C2B1F"/>
    <w:rsid w:val="007C4A31"/>
    <w:rsid w:val="007C54E0"/>
    <w:rsid w:val="007D0096"/>
    <w:rsid w:val="007D190A"/>
    <w:rsid w:val="007D4463"/>
    <w:rsid w:val="007D49F1"/>
    <w:rsid w:val="007D5209"/>
    <w:rsid w:val="007D7041"/>
    <w:rsid w:val="007D7750"/>
    <w:rsid w:val="007E122D"/>
    <w:rsid w:val="007E292E"/>
    <w:rsid w:val="007E3B1B"/>
    <w:rsid w:val="007E4ADD"/>
    <w:rsid w:val="007E4B15"/>
    <w:rsid w:val="007E5C94"/>
    <w:rsid w:val="007F1B63"/>
    <w:rsid w:val="007F618F"/>
    <w:rsid w:val="007F62F0"/>
    <w:rsid w:val="007F7428"/>
    <w:rsid w:val="008025AC"/>
    <w:rsid w:val="00807420"/>
    <w:rsid w:val="00810E00"/>
    <w:rsid w:val="0081350E"/>
    <w:rsid w:val="00816186"/>
    <w:rsid w:val="008215F4"/>
    <w:rsid w:val="00823A31"/>
    <w:rsid w:val="0082400C"/>
    <w:rsid w:val="00827A01"/>
    <w:rsid w:val="00836C6C"/>
    <w:rsid w:val="008371BB"/>
    <w:rsid w:val="00847E75"/>
    <w:rsid w:val="008543C3"/>
    <w:rsid w:val="00856AE6"/>
    <w:rsid w:val="008605F7"/>
    <w:rsid w:val="008721F7"/>
    <w:rsid w:val="00872910"/>
    <w:rsid w:val="008738D7"/>
    <w:rsid w:val="00875B36"/>
    <w:rsid w:val="00877A1C"/>
    <w:rsid w:val="00883E17"/>
    <w:rsid w:val="00887FD3"/>
    <w:rsid w:val="008956F0"/>
    <w:rsid w:val="008965FF"/>
    <w:rsid w:val="008A5740"/>
    <w:rsid w:val="008B026D"/>
    <w:rsid w:val="008B0349"/>
    <w:rsid w:val="008B0985"/>
    <w:rsid w:val="008B249F"/>
    <w:rsid w:val="008D1B6A"/>
    <w:rsid w:val="008D4DD5"/>
    <w:rsid w:val="008E0A87"/>
    <w:rsid w:val="008E1F1A"/>
    <w:rsid w:val="008E3DA0"/>
    <w:rsid w:val="008E3DBC"/>
    <w:rsid w:val="008E4819"/>
    <w:rsid w:val="008E5BEE"/>
    <w:rsid w:val="008E5F5B"/>
    <w:rsid w:val="008E7560"/>
    <w:rsid w:val="008F244C"/>
    <w:rsid w:val="008F28BE"/>
    <w:rsid w:val="008F595F"/>
    <w:rsid w:val="008F7149"/>
    <w:rsid w:val="00902B9D"/>
    <w:rsid w:val="009064C9"/>
    <w:rsid w:val="00906EBD"/>
    <w:rsid w:val="00912FBD"/>
    <w:rsid w:val="00913155"/>
    <w:rsid w:val="0091374B"/>
    <w:rsid w:val="00913E44"/>
    <w:rsid w:val="00915460"/>
    <w:rsid w:val="00920676"/>
    <w:rsid w:val="00922763"/>
    <w:rsid w:val="00923052"/>
    <w:rsid w:val="00927372"/>
    <w:rsid w:val="009312FB"/>
    <w:rsid w:val="009322EF"/>
    <w:rsid w:val="00932FD7"/>
    <w:rsid w:val="00935949"/>
    <w:rsid w:val="00940C54"/>
    <w:rsid w:val="0094557D"/>
    <w:rsid w:val="00945C3A"/>
    <w:rsid w:val="00945F29"/>
    <w:rsid w:val="00946993"/>
    <w:rsid w:val="009542DC"/>
    <w:rsid w:val="009604AA"/>
    <w:rsid w:val="00960EB7"/>
    <w:rsid w:val="00962F5C"/>
    <w:rsid w:val="00975CC1"/>
    <w:rsid w:val="00977F0E"/>
    <w:rsid w:val="00980679"/>
    <w:rsid w:val="00980C51"/>
    <w:rsid w:val="00981375"/>
    <w:rsid w:val="00981C99"/>
    <w:rsid w:val="00982453"/>
    <w:rsid w:val="009831CE"/>
    <w:rsid w:val="00985A15"/>
    <w:rsid w:val="00986552"/>
    <w:rsid w:val="00987655"/>
    <w:rsid w:val="009915BF"/>
    <w:rsid w:val="009936AA"/>
    <w:rsid w:val="009A4CE7"/>
    <w:rsid w:val="009A577B"/>
    <w:rsid w:val="009B073C"/>
    <w:rsid w:val="009B463B"/>
    <w:rsid w:val="009C4F20"/>
    <w:rsid w:val="009C53C4"/>
    <w:rsid w:val="009C76D8"/>
    <w:rsid w:val="009C7C5C"/>
    <w:rsid w:val="009D217C"/>
    <w:rsid w:val="009D5702"/>
    <w:rsid w:val="009D6061"/>
    <w:rsid w:val="009D6187"/>
    <w:rsid w:val="009E0D2A"/>
    <w:rsid w:val="009E58B3"/>
    <w:rsid w:val="009E7AAE"/>
    <w:rsid w:val="009F2F3F"/>
    <w:rsid w:val="009F30AB"/>
    <w:rsid w:val="009F42AD"/>
    <w:rsid w:val="009F4825"/>
    <w:rsid w:val="009F5991"/>
    <w:rsid w:val="00A01166"/>
    <w:rsid w:val="00A038D8"/>
    <w:rsid w:val="00A04469"/>
    <w:rsid w:val="00A0721A"/>
    <w:rsid w:val="00A11D9F"/>
    <w:rsid w:val="00A12161"/>
    <w:rsid w:val="00A124BE"/>
    <w:rsid w:val="00A127A1"/>
    <w:rsid w:val="00A13E8E"/>
    <w:rsid w:val="00A1438C"/>
    <w:rsid w:val="00A156F3"/>
    <w:rsid w:val="00A2183E"/>
    <w:rsid w:val="00A21992"/>
    <w:rsid w:val="00A21AA6"/>
    <w:rsid w:val="00A2673A"/>
    <w:rsid w:val="00A31EB3"/>
    <w:rsid w:val="00A33E65"/>
    <w:rsid w:val="00A34176"/>
    <w:rsid w:val="00A36C48"/>
    <w:rsid w:val="00A42497"/>
    <w:rsid w:val="00A427BB"/>
    <w:rsid w:val="00A45875"/>
    <w:rsid w:val="00A468F9"/>
    <w:rsid w:val="00A50B6D"/>
    <w:rsid w:val="00A54E4A"/>
    <w:rsid w:val="00A618BD"/>
    <w:rsid w:val="00A63B65"/>
    <w:rsid w:val="00A67947"/>
    <w:rsid w:val="00A71160"/>
    <w:rsid w:val="00A7634B"/>
    <w:rsid w:val="00A808C0"/>
    <w:rsid w:val="00A87E49"/>
    <w:rsid w:val="00A9209B"/>
    <w:rsid w:val="00A92DE9"/>
    <w:rsid w:val="00A97B9B"/>
    <w:rsid w:val="00AA75DC"/>
    <w:rsid w:val="00AB040E"/>
    <w:rsid w:val="00AC0DBE"/>
    <w:rsid w:val="00AC1DA4"/>
    <w:rsid w:val="00AD1060"/>
    <w:rsid w:val="00AE1405"/>
    <w:rsid w:val="00AE3792"/>
    <w:rsid w:val="00AE44C0"/>
    <w:rsid w:val="00AF1A99"/>
    <w:rsid w:val="00AF2E2C"/>
    <w:rsid w:val="00B00C87"/>
    <w:rsid w:val="00B02D00"/>
    <w:rsid w:val="00B07D64"/>
    <w:rsid w:val="00B10EE4"/>
    <w:rsid w:val="00B12245"/>
    <w:rsid w:val="00B12AB2"/>
    <w:rsid w:val="00B12CF3"/>
    <w:rsid w:val="00B149CD"/>
    <w:rsid w:val="00B14CEC"/>
    <w:rsid w:val="00B156B6"/>
    <w:rsid w:val="00B15B89"/>
    <w:rsid w:val="00B23B70"/>
    <w:rsid w:val="00B307A8"/>
    <w:rsid w:val="00B33B63"/>
    <w:rsid w:val="00B3657F"/>
    <w:rsid w:val="00B40D68"/>
    <w:rsid w:val="00B427B9"/>
    <w:rsid w:val="00B42C80"/>
    <w:rsid w:val="00B461EC"/>
    <w:rsid w:val="00B475B6"/>
    <w:rsid w:val="00B47629"/>
    <w:rsid w:val="00B57579"/>
    <w:rsid w:val="00B64504"/>
    <w:rsid w:val="00B6577E"/>
    <w:rsid w:val="00B7409B"/>
    <w:rsid w:val="00B757D6"/>
    <w:rsid w:val="00B76127"/>
    <w:rsid w:val="00B8064C"/>
    <w:rsid w:val="00B8281D"/>
    <w:rsid w:val="00B84927"/>
    <w:rsid w:val="00B85586"/>
    <w:rsid w:val="00BA16A2"/>
    <w:rsid w:val="00BA2B84"/>
    <w:rsid w:val="00BA54AD"/>
    <w:rsid w:val="00BA5E52"/>
    <w:rsid w:val="00BB0DF4"/>
    <w:rsid w:val="00BB26C8"/>
    <w:rsid w:val="00BB2FA0"/>
    <w:rsid w:val="00BB328A"/>
    <w:rsid w:val="00BB78C8"/>
    <w:rsid w:val="00BC2495"/>
    <w:rsid w:val="00BD036F"/>
    <w:rsid w:val="00BD6327"/>
    <w:rsid w:val="00BE1BEB"/>
    <w:rsid w:val="00BF216E"/>
    <w:rsid w:val="00BF2D31"/>
    <w:rsid w:val="00BF60C0"/>
    <w:rsid w:val="00BF7519"/>
    <w:rsid w:val="00C01F42"/>
    <w:rsid w:val="00C070B9"/>
    <w:rsid w:val="00C10863"/>
    <w:rsid w:val="00C11564"/>
    <w:rsid w:val="00C13170"/>
    <w:rsid w:val="00C164DF"/>
    <w:rsid w:val="00C1747C"/>
    <w:rsid w:val="00C23E25"/>
    <w:rsid w:val="00C35A19"/>
    <w:rsid w:val="00C401E9"/>
    <w:rsid w:val="00C41A6D"/>
    <w:rsid w:val="00C46E5E"/>
    <w:rsid w:val="00C5083E"/>
    <w:rsid w:val="00C535D0"/>
    <w:rsid w:val="00C620A9"/>
    <w:rsid w:val="00C62801"/>
    <w:rsid w:val="00C64E4F"/>
    <w:rsid w:val="00C6541B"/>
    <w:rsid w:val="00C678CC"/>
    <w:rsid w:val="00C7031B"/>
    <w:rsid w:val="00C742C1"/>
    <w:rsid w:val="00C75706"/>
    <w:rsid w:val="00C800AF"/>
    <w:rsid w:val="00C847CB"/>
    <w:rsid w:val="00C90DB3"/>
    <w:rsid w:val="00CA1A94"/>
    <w:rsid w:val="00CA2BF1"/>
    <w:rsid w:val="00CB08AF"/>
    <w:rsid w:val="00CB4396"/>
    <w:rsid w:val="00CB4828"/>
    <w:rsid w:val="00CB6208"/>
    <w:rsid w:val="00CB7466"/>
    <w:rsid w:val="00CC0CF5"/>
    <w:rsid w:val="00CC4052"/>
    <w:rsid w:val="00CC75C5"/>
    <w:rsid w:val="00CD3303"/>
    <w:rsid w:val="00CD39C3"/>
    <w:rsid w:val="00CD72EF"/>
    <w:rsid w:val="00CE2C96"/>
    <w:rsid w:val="00CE798A"/>
    <w:rsid w:val="00CF22C9"/>
    <w:rsid w:val="00CF2F4E"/>
    <w:rsid w:val="00CF6DEF"/>
    <w:rsid w:val="00D04C44"/>
    <w:rsid w:val="00D06963"/>
    <w:rsid w:val="00D11FDF"/>
    <w:rsid w:val="00D12006"/>
    <w:rsid w:val="00D16AB4"/>
    <w:rsid w:val="00D21B98"/>
    <w:rsid w:val="00D235EB"/>
    <w:rsid w:val="00D26269"/>
    <w:rsid w:val="00D31275"/>
    <w:rsid w:val="00D31499"/>
    <w:rsid w:val="00D349CD"/>
    <w:rsid w:val="00D4195A"/>
    <w:rsid w:val="00D427BC"/>
    <w:rsid w:val="00D462B1"/>
    <w:rsid w:val="00D46AC4"/>
    <w:rsid w:val="00D5096F"/>
    <w:rsid w:val="00D5177D"/>
    <w:rsid w:val="00D51A87"/>
    <w:rsid w:val="00D51B63"/>
    <w:rsid w:val="00D604A4"/>
    <w:rsid w:val="00D611FB"/>
    <w:rsid w:val="00D664C8"/>
    <w:rsid w:val="00D66E2E"/>
    <w:rsid w:val="00D71251"/>
    <w:rsid w:val="00D717D6"/>
    <w:rsid w:val="00D723E3"/>
    <w:rsid w:val="00D73622"/>
    <w:rsid w:val="00D741EA"/>
    <w:rsid w:val="00D803EA"/>
    <w:rsid w:val="00D8100E"/>
    <w:rsid w:val="00D81379"/>
    <w:rsid w:val="00D81440"/>
    <w:rsid w:val="00D81DCE"/>
    <w:rsid w:val="00D836C9"/>
    <w:rsid w:val="00D87263"/>
    <w:rsid w:val="00D87605"/>
    <w:rsid w:val="00D90D8E"/>
    <w:rsid w:val="00D92B13"/>
    <w:rsid w:val="00D978A3"/>
    <w:rsid w:val="00DA34F6"/>
    <w:rsid w:val="00DA3F95"/>
    <w:rsid w:val="00DA4CA7"/>
    <w:rsid w:val="00DA71C2"/>
    <w:rsid w:val="00DB3465"/>
    <w:rsid w:val="00DB3DBF"/>
    <w:rsid w:val="00DB4F3F"/>
    <w:rsid w:val="00DB5926"/>
    <w:rsid w:val="00DC01B3"/>
    <w:rsid w:val="00DC0CED"/>
    <w:rsid w:val="00DC29D5"/>
    <w:rsid w:val="00DC4B63"/>
    <w:rsid w:val="00DC53B5"/>
    <w:rsid w:val="00DC6866"/>
    <w:rsid w:val="00DC708C"/>
    <w:rsid w:val="00DD0BF6"/>
    <w:rsid w:val="00DD1DE4"/>
    <w:rsid w:val="00DD450E"/>
    <w:rsid w:val="00DE1F42"/>
    <w:rsid w:val="00DE2D31"/>
    <w:rsid w:val="00DE5576"/>
    <w:rsid w:val="00DF1E58"/>
    <w:rsid w:val="00DF234A"/>
    <w:rsid w:val="00DF2E8B"/>
    <w:rsid w:val="00DF451B"/>
    <w:rsid w:val="00E02403"/>
    <w:rsid w:val="00E0295C"/>
    <w:rsid w:val="00E0502A"/>
    <w:rsid w:val="00E079DC"/>
    <w:rsid w:val="00E1293C"/>
    <w:rsid w:val="00E168AE"/>
    <w:rsid w:val="00E16AAF"/>
    <w:rsid w:val="00E21FF0"/>
    <w:rsid w:val="00E24BB5"/>
    <w:rsid w:val="00E25C0B"/>
    <w:rsid w:val="00E27E63"/>
    <w:rsid w:val="00E315FC"/>
    <w:rsid w:val="00E34B65"/>
    <w:rsid w:val="00E352EA"/>
    <w:rsid w:val="00E36E71"/>
    <w:rsid w:val="00E412D5"/>
    <w:rsid w:val="00E445E0"/>
    <w:rsid w:val="00E45337"/>
    <w:rsid w:val="00E46857"/>
    <w:rsid w:val="00E56DF2"/>
    <w:rsid w:val="00E572CB"/>
    <w:rsid w:val="00E64F39"/>
    <w:rsid w:val="00E66085"/>
    <w:rsid w:val="00E66D8C"/>
    <w:rsid w:val="00E70C42"/>
    <w:rsid w:val="00E7651D"/>
    <w:rsid w:val="00E7704A"/>
    <w:rsid w:val="00E778D7"/>
    <w:rsid w:val="00E81BEC"/>
    <w:rsid w:val="00E84410"/>
    <w:rsid w:val="00E90DF1"/>
    <w:rsid w:val="00E913CB"/>
    <w:rsid w:val="00E96C97"/>
    <w:rsid w:val="00E975F7"/>
    <w:rsid w:val="00EA46C9"/>
    <w:rsid w:val="00EA7839"/>
    <w:rsid w:val="00EB0877"/>
    <w:rsid w:val="00EB087C"/>
    <w:rsid w:val="00EC022E"/>
    <w:rsid w:val="00EC3FC4"/>
    <w:rsid w:val="00EC4F63"/>
    <w:rsid w:val="00EC61C0"/>
    <w:rsid w:val="00ED4543"/>
    <w:rsid w:val="00ED6B63"/>
    <w:rsid w:val="00EE12AB"/>
    <w:rsid w:val="00EE28C7"/>
    <w:rsid w:val="00EE324D"/>
    <w:rsid w:val="00EF2B67"/>
    <w:rsid w:val="00EF6F1B"/>
    <w:rsid w:val="00F011AB"/>
    <w:rsid w:val="00F06DC0"/>
    <w:rsid w:val="00F07393"/>
    <w:rsid w:val="00F07DDA"/>
    <w:rsid w:val="00F10AC1"/>
    <w:rsid w:val="00F15132"/>
    <w:rsid w:val="00F243D9"/>
    <w:rsid w:val="00F254CD"/>
    <w:rsid w:val="00F32CF0"/>
    <w:rsid w:val="00F33398"/>
    <w:rsid w:val="00F405E9"/>
    <w:rsid w:val="00F4346F"/>
    <w:rsid w:val="00F458ED"/>
    <w:rsid w:val="00F45E9F"/>
    <w:rsid w:val="00F47686"/>
    <w:rsid w:val="00F50F71"/>
    <w:rsid w:val="00F514DE"/>
    <w:rsid w:val="00F531A9"/>
    <w:rsid w:val="00F53950"/>
    <w:rsid w:val="00F55D39"/>
    <w:rsid w:val="00F67642"/>
    <w:rsid w:val="00F708A6"/>
    <w:rsid w:val="00F71369"/>
    <w:rsid w:val="00F7228C"/>
    <w:rsid w:val="00F75C48"/>
    <w:rsid w:val="00F76B92"/>
    <w:rsid w:val="00F76DF9"/>
    <w:rsid w:val="00F8024A"/>
    <w:rsid w:val="00F8446D"/>
    <w:rsid w:val="00F87EFD"/>
    <w:rsid w:val="00F90FB0"/>
    <w:rsid w:val="00F92018"/>
    <w:rsid w:val="00F92939"/>
    <w:rsid w:val="00F937A0"/>
    <w:rsid w:val="00F93CEE"/>
    <w:rsid w:val="00F948C5"/>
    <w:rsid w:val="00F94E6D"/>
    <w:rsid w:val="00FA18F0"/>
    <w:rsid w:val="00FA27DF"/>
    <w:rsid w:val="00FA2FC2"/>
    <w:rsid w:val="00FA4852"/>
    <w:rsid w:val="00FB19B3"/>
    <w:rsid w:val="00FB54F9"/>
    <w:rsid w:val="00FB75D3"/>
    <w:rsid w:val="00FC0484"/>
    <w:rsid w:val="00FC1182"/>
    <w:rsid w:val="00FC31D1"/>
    <w:rsid w:val="00FC429B"/>
    <w:rsid w:val="00FD2B7B"/>
    <w:rsid w:val="00FD457B"/>
    <w:rsid w:val="00FD5E46"/>
    <w:rsid w:val="00FD7CF3"/>
    <w:rsid w:val="00FE076F"/>
    <w:rsid w:val="00FE1A52"/>
    <w:rsid w:val="00FE5186"/>
    <w:rsid w:val="00FF1BDD"/>
    <w:rsid w:val="00FF1CAC"/>
    <w:rsid w:val="00FF21F2"/>
    <w:rsid w:val="00FF3447"/>
    <w:rsid w:val="00FF4449"/>
    <w:rsid w:val="00FF50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6C3DF1"/>
  <w15:chartTrackingRefBased/>
  <w15:docId w15:val="{668BA9C6-7DD4-441E-BCA8-6A5E98C7D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7BB"/>
    <w:pPr>
      <w:spacing w:after="200" w:line="276" w:lineRule="auto"/>
    </w:pPr>
    <w:rPr>
      <w:sz w:val="22"/>
      <w:szCs w:val="22"/>
      <w:lang w:eastAsia="en-US"/>
    </w:rPr>
  </w:style>
  <w:style w:type="paragraph" w:styleId="Nagwek1">
    <w:name w:val="heading 1"/>
    <w:basedOn w:val="Normalny"/>
    <w:next w:val="Normalny"/>
    <w:link w:val="Nagwek1Znak"/>
    <w:uiPriority w:val="9"/>
    <w:qFormat/>
    <w:rsid w:val="00980C51"/>
    <w:pPr>
      <w:keepNext/>
      <w:spacing w:before="240" w:after="60"/>
      <w:outlineLvl w:val="0"/>
    </w:pPr>
    <w:rPr>
      <w:rFonts w:ascii="Calibri Light" w:eastAsia="Times New Roman" w:hAnsi="Calibri Light"/>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wypunktowanie"/>
    <w:basedOn w:val="Normalny"/>
    <w:link w:val="TekstpodstawowyZnak"/>
    <w:rsid w:val="00C62801"/>
    <w:pPr>
      <w:spacing w:after="120" w:line="240" w:lineRule="auto"/>
    </w:pPr>
    <w:rPr>
      <w:rFonts w:ascii="Times New Roman" w:eastAsia="Times New Roman" w:hAnsi="Times New Roman"/>
      <w:sz w:val="20"/>
      <w:szCs w:val="20"/>
      <w:lang w:val="x-none" w:eastAsia="x-none"/>
    </w:rPr>
  </w:style>
  <w:style w:type="character" w:customStyle="1" w:styleId="TekstpodstawowyZnak">
    <w:name w:val="Tekst podstawowy Znak"/>
    <w:aliases w:val="wypunktowanie Znak"/>
    <w:link w:val="Tekstpodstawowy"/>
    <w:rsid w:val="00C62801"/>
    <w:rPr>
      <w:rFonts w:ascii="Times New Roman" w:eastAsia="Times New Roman" w:hAnsi="Times New Roman"/>
    </w:rPr>
  </w:style>
  <w:style w:type="paragraph" w:customStyle="1" w:styleId="Default">
    <w:name w:val="Default"/>
    <w:rsid w:val="0027205F"/>
    <w:pPr>
      <w:autoSpaceDE w:val="0"/>
      <w:autoSpaceDN w:val="0"/>
      <w:adjustRightInd w:val="0"/>
    </w:pPr>
    <w:rPr>
      <w:rFonts w:ascii="Times New Roman" w:eastAsia="Times New Roman" w:hAnsi="Times New Roman"/>
      <w:color w:val="000000"/>
      <w:sz w:val="24"/>
      <w:szCs w:val="24"/>
    </w:rPr>
  </w:style>
  <w:style w:type="paragraph" w:styleId="Akapitzlist">
    <w:name w:val="List Paragraph"/>
    <w:basedOn w:val="Normalny"/>
    <w:uiPriority w:val="34"/>
    <w:qFormat/>
    <w:rsid w:val="0027205F"/>
    <w:pPr>
      <w:spacing w:after="0" w:line="240" w:lineRule="auto"/>
      <w:ind w:left="720"/>
      <w:contextualSpacing/>
    </w:pPr>
    <w:rPr>
      <w:rFonts w:ascii="Tms Rmn" w:eastAsia="Times New Roman" w:hAnsi="Tms Rmn"/>
      <w:noProof/>
      <w:sz w:val="20"/>
      <w:szCs w:val="20"/>
      <w:lang w:eastAsia="pl-PL"/>
    </w:rPr>
  </w:style>
  <w:style w:type="character" w:styleId="Hipercze">
    <w:name w:val="Hyperlink"/>
    <w:uiPriority w:val="99"/>
    <w:unhideWhenUsed/>
    <w:rsid w:val="0027205F"/>
    <w:rPr>
      <w:color w:val="0000FF"/>
      <w:u w:val="single"/>
    </w:rPr>
  </w:style>
  <w:style w:type="paragraph" w:styleId="Tytu">
    <w:name w:val="Title"/>
    <w:basedOn w:val="Normalny"/>
    <w:link w:val="TytuZnak"/>
    <w:qFormat/>
    <w:rsid w:val="008738D7"/>
    <w:pPr>
      <w:spacing w:after="0" w:line="240" w:lineRule="auto"/>
      <w:jc w:val="center"/>
    </w:pPr>
    <w:rPr>
      <w:rFonts w:ascii="Times New Roman" w:eastAsia="Times New Roman" w:hAnsi="Times New Roman"/>
      <w:sz w:val="24"/>
      <w:szCs w:val="20"/>
      <w:lang w:val="x-none" w:eastAsia="x-none"/>
    </w:rPr>
  </w:style>
  <w:style w:type="character" w:customStyle="1" w:styleId="TytuZnak">
    <w:name w:val="Tytuł Znak"/>
    <w:link w:val="Tytu"/>
    <w:rsid w:val="008738D7"/>
    <w:rPr>
      <w:rFonts w:ascii="Times New Roman" w:eastAsia="Times New Roman" w:hAnsi="Times New Roman"/>
      <w:sz w:val="24"/>
    </w:rPr>
  </w:style>
  <w:style w:type="table" w:styleId="Tabela-Siatka">
    <w:name w:val="Table Grid"/>
    <w:basedOn w:val="Standardowy"/>
    <w:uiPriority w:val="39"/>
    <w:rsid w:val="00F94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semiHidden/>
    <w:unhideWhenUsed/>
    <w:rsid w:val="000D2C2A"/>
    <w:pPr>
      <w:spacing w:after="120" w:line="480" w:lineRule="auto"/>
      <w:ind w:left="283"/>
    </w:pPr>
    <w:rPr>
      <w:lang w:val="x-none"/>
    </w:rPr>
  </w:style>
  <w:style w:type="character" w:customStyle="1" w:styleId="Tekstpodstawowywcity2Znak">
    <w:name w:val="Tekst podstawowy wcięty 2 Znak"/>
    <w:link w:val="Tekstpodstawowywcity2"/>
    <w:uiPriority w:val="99"/>
    <w:semiHidden/>
    <w:rsid w:val="000D2C2A"/>
    <w:rPr>
      <w:sz w:val="22"/>
      <w:szCs w:val="22"/>
      <w:lang w:eastAsia="en-US"/>
    </w:rPr>
  </w:style>
  <w:style w:type="character" w:styleId="Uwydatnienie">
    <w:name w:val="Emphasis"/>
    <w:uiPriority w:val="20"/>
    <w:qFormat/>
    <w:rsid w:val="00B156B6"/>
    <w:rPr>
      <w:b/>
      <w:bCs/>
      <w:i w:val="0"/>
      <w:iCs w:val="0"/>
    </w:rPr>
  </w:style>
  <w:style w:type="paragraph" w:customStyle="1" w:styleId="Normalny1">
    <w:name w:val="Normalny1"/>
    <w:rsid w:val="007B0BBE"/>
    <w:rPr>
      <w:rFonts w:ascii="Times New Roman" w:eastAsia="ヒラギノ角ゴ Pro W3" w:hAnsi="Times New Roman"/>
      <w:color w:val="000000"/>
      <w:sz w:val="24"/>
    </w:rPr>
  </w:style>
  <w:style w:type="paragraph" w:styleId="Nagwek">
    <w:name w:val="header"/>
    <w:basedOn w:val="Normalny"/>
    <w:link w:val="NagwekZnak"/>
    <w:uiPriority w:val="99"/>
    <w:unhideWhenUsed/>
    <w:rsid w:val="0014183D"/>
    <w:pPr>
      <w:tabs>
        <w:tab w:val="center" w:pos="4536"/>
        <w:tab w:val="right" w:pos="9072"/>
      </w:tabs>
    </w:pPr>
    <w:rPr>
      <w:lang w:val="x-none"/>
    </w:rPr>
  </w:style>
  <w:style w:type="character" w:customStyle="1" w:styleId="NagwekZnak">
    <w:name w:val="Nagłówek Znak"/>
    <w:link w:val="Nagwek"/>
    <w:uiPriority w:val="99"/>
    <w:rsid w:val="0014183D"/>
    <w:rPr>
      <w:sz w:val="22"/>
      <w:szCs w:val="22"/>
      <w:lang w:eastAsia="en-US"/>
    </w:rPr>
  </w:style>
  <w:style w:type="paragraph" w:styleId="Stopka">
    <w:name w:val="footer"/>
    <w:basedOn w:val="Normalny"/>
    <w:link w:val="StopkaZnak"/>
    <w:uiPriority w:val="99"/>
    <w:unhideWhenUsed/>
    <w:rsid w:val="0014183D"/>
    <w:pPr>
      <w:tabs>
        <w:tab w:val="center" w:pos="4536"/>
        <w:tab w:val="right" w:pos="9072"/>
      </w:tabs>
    </w:pPr>
    <w:rPr>
      <w:lang w:val="x-none"/>
    </w:rPr>
  </w:style>
  <w:style w:type="character" w:customStyle="1" w:styleId="StopkaZnak">
    <w:name w:val="Stopka Znak"/>
    <w:link w:val="Stopka"/>
    <w:uiPriority w:val="99"/>
    <w:rsid w:val="0014183D"/>
    <w:rPr>
      <w:sz w:val="22"/>
      <w:szCs w:val="22"/>
      <w:lang w:eastAsia="en-US"/>
    </w:rPr>
  </w:style>
  <w:style w:type="character" w:styleId="Odwoaniedokomentarza">
    <w:name w:val="annotation reference"/>
    <w:uiPriority w:val="99"/>
    <w:semiHidden/>
    <w:unhideWhenUsed/>
    <w:rsid w:val="00153672"/>
    <w:rPr>
      <w:sz w:val="16"/>
      <w:szCs w:val="16"/>
    </w:rPr>
  </w:style>
  <w:style w:type="paragraph" w:styleId="Tekstkomentarza">
    <w:name w:val="annotation text"/>
    <w:basedOn w:val="Normalny"/>
    <w:link w:val="TekstkomentarzaZnak"/>
    <w:uiPriority w:val="99"/>
    <w:semiHidden/>
    <w:unhideWhenUsed/>
    <w:rsid w:val="00153672"/>
    <w:rPr>
      <w:sz w:val="20"/>
      <w:szCs w:val="20"/>
      <w:lang w:val="x-none"/>
    </w:rPr>
  </w:style>
  <w:style w:type="character" w:customStyle="1" w:styleId="TekstkomentarzaZnak">
    <w:name w:val="Tekst komentarza Znak"/>
    <w:link w:val="Tekstkomentarza"/>
    <w:uiPriority w:val="99"/>
    <w:semiHidden/>
    <w:rsid w:val="00153672"/>
    <w:rPr>
      <w:lang w:eastAsia="en-US"/>
    </w:rPr>
  </w:style>
  <w:style w:type="paragraph" w:styleId="Tematkomentarza">
    <w:name w:val="annotation subject"/>
    <w:basedOn w:val="Tekstkomentarza"/>
    <w:next w:val="Tekstkomentarza"/>
    <w:link w:val="TematkomentarzaZnak"/>
    <w:uiPriority w:val="99"/>
    <w:semiHidden/>
    <w:unhideWhenUsed/>
    <w:rsid w:val="00153672"/>
    <w:rPr>
      <w:b/>
      <w:bCs/>
    </w:rPr>
  </w:style>
  <w:style w:type="character" w:customStyle="1" w:styleId="TematkomentarzaZnak">
    <w:name w:val="Temat komentarza Znak"/>
    <w:link w:val="Tematkomentarza"/>
    <w:uiPriority w:val="99"/>
    <w:semiHidden/>
    <w:rsid w:val="00153672"/>
    <w:rPr>
      <w:b/>
      <w:bCs/>
      <w:lang w:eastAsia="en-US"/>
    </w:rPr>
  </w:style>
  <w:style w:type="paragraph" w:styleId="Tekstdymka">
    <w:name w:val="Balloon Text"/>
    <w:basedOn w:val="Normalny"/>
    <w:link w:val="TekstdymkaZnak"/>
    <w:uiPriority w:val="99"/>
    <w:semiHidden/>
    <w:unhideWhenUsed/>
    <w:rsid w:val="00153672"/>
    <w:pPr>
      <w:spacing w:after="0" w:line="240" w:lineRule="auto"/>
    </w:pPr>
    <w:rPr>
      <w:rFonts w:ascii="Segoe UI" w:hAnsi="Segoe UI"/>
      <w:sz w:val="18"/>
      <w:szCs w:val="18"/>
      <w:lang w:val="x-none"/>
    </w:rPr>
  </w:style>
  <w:style w:type="character" w:customStyle="1" w:styleId="TekstdymkaZnak">
    <w:name w:val="Tekst dymka Znak"/>
    <w:link w:val="Tekstdymka"/>
    <w:uiPriority w:val="99"/>
    <w:semiHidden/>
    <w:rsid w:val="00153672"/>
    <w:rPr>
      <w:rFonts w:ascii="Segoe UI" w:hAnsi="Segoe UI" w:cs="Segoe UI"/>
      <w:sz w:val="18"/>
      <w:szCs w:val="18"/>
      <w:lang w:eastAsia="en-US"/>
    </w:rPr>
  </w:style>
  <w:style w:type="paragraph" w:styleId="Tekstprzypisudolnego">
    <w:name w:val="footnote text"/>
    <w:basedOn w:val="Normalny"/>
    <w:link w:val="TekstprzypisudolnegoZnak"/>
    <w:uiPriority w:val="99"/>
    <w:semiHidden/>
    <w:unhideWhenUsed/>
    <w:rsid w:val="006975B8"/>
    <w:rPr>
      <w:sz w:val="20"/>
      <w:szCs w:val="20"/>
      <w:lang w:val="x-none"/>
    </w:rPr>
  </w:style>
  <w:style w:type="character" w:customStyle="1" w:styleId="TekstprzypisudolnegoZnak">
    <w:name w:val="Tekst przypisu dolnego Znak"/>
    <w:link w:val="Tekstprzypisudolnego"/>
    <w:uiPriority w:val="99"/>
    <w:semiHidden/>
    <w:rsid w:val="006975B8"/>
    <w:rPr>
      <w:lang w:eastAsia="en-US"/>
    </w:rPr>
  </w:style>
  <w:style w:type="character" w:styleId="Odwoanieprzypisudolnego">
    <w:name w:val="footnote reference"/>
    <w:uiPriority w:val="99"/>
    <w:rsid w:val="006975B8"/>
    <w:rPr>
      <w:vertAlign w:val="superscript"/>
    </w:rPr>
  </w:style>
  <w:style w:type="paragraph" w:customStyle="1" w:styleId="Style6">
    <w:name w:val="Style6"/>
    <w:basedOn w:val="Normalny"/>
    <w:uiPriority w:val="99"/>
    <w:rsid w:val="00730560"/>
    <w:pPr>
      <w:widowControl w:val="0"/>
      <w:autoSpaceDE w:val="0"/>
      <w:autoSpaceDN w:val="0"/>
      <w:adjustRightInd w:val="0"/>
      <w:spacing w:after="0" w:line="240" w:lineRule="auto"/>
    </w:pPr>
    <w:rPr>
      <w:rFonts w:ascii="Times New Roman" w:eastAsia="Times New Roman" w:hAnsi="Times New Roman"/>
      <w:iCs/>
      <w:sz w:val="24"/>
      <w:szCs w:val="24"/>
      <w:lang w:eastAsia="pl-PL"/>
    </w:rPr>
  </w:style>
  <w:style w:type="character" w:customStyle="1" w:styleId="apple-converted-space">
    <w:name w:val="apple-converted-space"/>
    <w:basedOn w:val="Domylnaczcionkaakapitu"/>
    <w:rsid w:val="00D427BC"/>
  </w:style>
  <w:style w:type="paragraph" w:styleId="NormalnyWeb">
    <w:name w:val="Normal (Web)"/>
    <w:basedOn w:val="Normalny"/>
    <w:uiPriority w:val="99"/>
    <w:semiHidden/>
    <w:unhideWhenUsed/>
    <w:rsid w:val="00586E91"/>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586E91"/>
    <w:rPr>
      <w:b/>
      <w:bCs/>
    </w:rPr>
  </w:style>
  <w:style w:type="paragraph" w:styleId="Cytatintensywny">
    <w:name w:val="Intense Quote"/>
    <w:basedOn w:val="Normalny"/>
    <w:next w:val="Normalny"/>
    <w:link w:val="CytatintensywnyZnak"/>
    <w:uiPriority w:val="30"/>
    <w:qFormat/>
    <w:rsid w:val="00C800AF"/>
    <w:pPr>
      <w:pBdr>
        <w:top w:val="single" w:sz="4" w:space="10" w:color="5B9BD5"/>
        <w:bottom w:val="single" w:sz="4" w:space="10" w:color="5B9BD5"/>
      </w:pBdr>
      <w:spacing w:before="360" w:after="360" w:line="259" w:lineRule="auto"/>
      <w:ind w:left="864" w:right="864"/>
      <w:jc w:val="center"/>
    </w:pPr>
    <w:rPr>
      <w:i/>
      <w:iCs/>
      <w:color w:val="5B9BD5"/>
    </w:rPr>
  </w:style>
  <w:style w:type="character" w:customStyle="1" w:styleId="CytatintensywnyZnak">
    <w:name w:val="Cytat intensywny Znak"/>
    <w:link w:val="Cytatintensywny"/>
    <w:uiPriority w:val="30"/>
    <w:rsid w:val="00C800AF"/>
    <w:rPr>
      <w:i/>
      <w:iCs/>
      <w:color w:val="5B9BD5"/>
      <w:sz w:val="22"/>
      <w:szCs w:val="22"/>
      <w:lang w:eastAsia="en-US"/>
    </w:rPr>
  </w:style>
  <w:style w:type="table" w:customStyle="1" w:styleId="Tabela-Siatka1">
    <w:name w:val="Tabela - Siatka1"/>
    <w:basedOn w:val="Standardowy"/>
    <w:next w:val="Tabela-Siatka"/>
    <w:uiPriority w:val="59"/>
    <w:rsid w:val="008E5B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8E5B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5533CC"/>
    <w:pPr>
      <w:widowControl w:val="0"/>
      <w:suppressAutoHyphens/>
      <w:autoSpaceDN w:val="0"/>
      <w:textAlignment w:val="baseline"/>
    </w:pPr>
    <w:rPr>
      <w:rFonts w:ascii="Times New Roman" w:eastAsia="SimSun" w:hAnsi="Times New Roman" w:cs="Arial"/>
      <w:kern w:val="3"/>
      <w:sz w:val="24"/>
      <w:szCs w:val="24"/>
      <w:lang w:eastAsia="zh-CN" w:bidi="hi-IN"/>
    </w:rPr>
  </w:style>
  <w:style w:type="character" w:customStyle="1" w:styleId="Nagwek1Znak">
    <w:name w:val="Nagłówek 1 Znak"/>
    <w:link w:val="Nagwek1"/>
    <w:uiPriority w:val="9"/>
    <w:rsid w:val="00980C51"/>
    <w:rPr>
      <w:rFonts w:ascii="Calibri Light" w:eastAsia="Times New Roman" w:hAnsi="Calibri Light" w:cs="Times New Roman"/>
      <w:b/>
      <w:bCs/>
      <w:kern w:val="32"/>
      <w:sz w:val="32"/>
      <w:szCs w:val="32"/>
      <w:lang w:eastAsia="en-US"/>
    </w:rPr>
  </w:style>
  <w:style w:type="paragraph" w:customStyle="1" w:styleId="Zawartotabeli">
    <w:name w:val="Zawartość tabeli"/>
    <w:basedOn w:val="Normalny"/>
    <w:qFormat/>
    <w:rsid w:val="00981375"/>
    <w:pPr>
      <w:suppressLineNumbers/>
      <w:suppressAutoHyphens/>
      <w:spacing w:after="0" w:line="240" w:lineRule="auto"/>
    </w:pPr>
    <w:rPr>
      <w:rFonts w:ascii="Times New Roman" w:eastAsia="Times New Roman" w:hAnsi="Times New Roman"/>
      <w:sz w:val="24"/>
      <w:szCs w:val="24"/>
      <w:lang w:eastAsia="ar-SA"/>
    </w:rPr>
  </w:style>
  <w:style w:type="table" w:customStyle="1" w:styleId="Tabela-Siatka3">
    <w:name w:val="Tabela - Siatka3"/>
    <w:basedOn w:val="Standardowy"/>
    <w:next w:val="Tabela-Siatka"/>
    <w:uiPriority w:val="39"/>
    <w:rsid w:val="00E24BB5"/>
    <w:rPr>
      <w:kern w:val="2"/>
      <w:sz w:val="22"/>
      <w:szCs w:val="22"/>
      <w:lang w:eastAsia="en-US"/>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822715">
      <w:bodyDiv w:val="1"/>
      <w:marLeft w:val="0"/>
      <w:marRight w:val="0"/>
      <w:marTop w:val="0"/>
      <w:marBottom w:val="0"/>
      <w:divBdr>
        <w:top w:val="none" w:sz="0" w:space="0" w:color="auto"/>
        <w:left w:val="none" w:sz="0" w:space="0" w:color="auto"/>
        <w:bottom w:val="none" w:sz="0" w:space="0" w:color="auto"/>
        <w:right w:val="none" w:sz="0" w:space="0" w:color="auto"/>
      </w:divBdr>
    </w:div>
    <w:div w:id="192424164">
      <w:bodyDiv w:val="1"/>
      <w:marLeft w:val="0"/>
      <w:marRight w:val="0"/>
      <w:marTop w:val="0"/>
      <w:marBottom w:val="0"/>
      <w:divBdr>
        <w:top w:val="none" w:sz="0" w:space="0" w:color="auto"/>
        <w:left w:val="none" w:sz="0" w:space="0" w:color="auto"/>
        <w:bottom w:val="none" w:sz="0" w:space="0" w:color="auto"/>
        <w:right w:val="none" w:sz="0" w:space="0" w:color="auto"/>
      </w:divBdr>
    </w:div>
    <w:div w:id="239677837">
      <w:bodyDiv w:val="1"/>
      <w:marLeft w:val="0"/>
      <w:marRight w:val="0"/>
      <w:marTop w:val="0"/>
      <w:marBottom w:val="0"/>
      <w:divBdr>
        <w:top w:val="none" w:sz="0" w:space="0" w:color="auto"/>
        <w:left w:val="none" w:sz="0" w:space="0" w:color="auto"/>
        <w:bottom w:val="none" w:sz="0" w:space="0" w:color="auto"/>
        <w:right w:val="none" w:sz="0" w:space="0" w:color="auto"/>
      </w:divBdr>
    </w:div>
    <w:div w:id="349793345">
      <w:bodyDiv w:val="1"/>
      <w:marLeft w:val="0"/>
      <w:marRight w:val="0"/>
      <w:marTop w:val="0"/>
      <w:marBottom w:val="0"/>
      <w:divBdr>
        <w:top w:val="none" w:sz="0" w:space="0" w:color="auto"/>
        <w:left w:val="none" w:sz="0" w:space="0" w:color="auto"/>
        <w:bottom w:val="none" w:sz="0" w:space="0" w:color="auto"/>
        <w:right w:val="none" w:sz="0" w:space="0" w:color="auto"/>
      </w:divBdr>
    </w:div>
    <w:div w:id="646012116">
      <w:bodyDiv w:val="1"/>
      <w:marLeft w:val="0"/>
      <w:marRight w:val="0"/>
      <w:marTop w:val="0"/>
      <w:marBottom w:val="0"/>
      <w:divBdr>
        <w:top w:val="none" w:sz="0" w:space="0" w:color="auto"/>
        <w:left w:val="none" w:sz="0" w:space="0" w:color="auto"/>
        <w:bottom w:val="none" w:sz="0" w:space="0" w:color="auto"/>
        <w:right w:val="none" w:sz="0" w:space="0" w:color="auto"/>
      </w:divBdr>
    </w:div>
    <w:div w:id="762646234">
      <w:bodyDiv w:val="1"/>
      <w:marLeft w:val="0"/>
      <w:marRight w:val="0"/>
      <w:marTop w:val="0"/>
      <w:marBottom w:val="0"/>
      <w:divBdr>
        <w:top w:val="none" w:sz="0" w:space="0" w:color="auto"/>
        <w:left w:val="none" w:sz="0" w:space="0" w:color="auto"/>
        <w:bottom w:val="none" w:sz="0" w:space="0" w:color="auto"/>
        <w:right w:val="none" w:sz="0" w:space="0" w:color="auto"/>
      </w:divBdr>
    </w:div>
    <w:div w:id="948203404">
      <w:bodyDiv w:val="1"/>
      <w:marLeft w:val="0"/>
      <w:marRight w:val="0"/>
      <w:marTop w:val="0"/>
      <w:marBottom w:val="0"/>
      <w:divBdr>
        <w:top w:val="none" w:sz="0" w:space="0" w:color="auto"/>
        <w:left w:val="none" w:sz="0" w:space="0" w:color="auto"/>
        <w:bottom w:val="none" w:sz="0" w:space="0" w:color="auto"/>
        <w:right w:val="none" w:sz="0" w:space="0" w:color="auto"/>
      </w:divBdr>
    </w:div>
    <w:div w:id="1026908899">
      <w:bodyDiv w:val="1"/>
      <w:marLeft w:val="0"/>
      <w:marRight w:val="0"/>
      <w:marTop w:val="0"/>
      <w:marBottom w:val="0"/>
      <w:divBdr>
        <w:top w:val="none" w:sz="0" w:space="0" w:color="auto"/>
        <w:left w:val="none" w:sz="0" w:space="0" w:color="auto"/>
        <w:bottom w:val="none" w:sz="0" w:space="0" w:color="auto"/>
        <w:right w:val="none" w:sz="0" w:space="0" w:color="auto"/>
      </w:divBdr>
    </w:div>
    <w:div w:id="1216311153">
      <w:bodyDiv w:val="1"/>
      <w:marLeft w:val="0"/>
      <w:marRight w:val="0"/>
      <w:marTop w:val="0"/>
      <w:marBottom w:val="0"/>
      <w:divBdr>
        <w:top w:val="none" w:sz="0" w:space="0" w:color="auto"/>
        <w:left w:val="none" w:sz="0" w:space="0" w:color="auto"/>
        <w:bottom w:val="none" w:sz="0" w:space="0" w:color="auto"/>
        <w:right w:val="none" w:sz="0" w:space="0" w:color="auto"/>
      </w:divBdr>
    </w:div>
    <w:div w:id="1530292392">
      <w:bodyDiv w:val="1"/>
      <w:marLeft w:val="0"/>
      <w:marRight w:val="0"/>
      <w:marTop w:val="0"/>
      <w:marBottom w:val="0"/>
      <w:divBdr>
        <w:top w:val="none" w:sz="0" w:space="0" w:color="auto"/>
        <w:left w:val="none" w:sz="0" w:space="0" w:color="auto"/>
        <w:bottom w:val="none" w:sz="0" w:space="0" w:color="auto"/>
        <w:right w:val="none" w:sz="0" w:space="0" w:color="auto"/>
      </w:divBdr>
    </w:div>
    <w:div w:id="165729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DBC3EF-2612-4008-AFBC-3638E5EDD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5</Pages>
  <Words>1618</Words>
  <Characters>9713</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start</dc:creator>
  <cp:keywords/>
  <dc:description/>
  <cp:lastModifiedBy>ProjektFox AS</cp:lastModifiedBy>
  <cp:revision>17</cp:revision>
  <cp:lastPrinted>2015-03-30T11:01:00Z</cp:lastPrinted>
  <dcterms:created xsi:type="dcterms:W3CDTF">2025-07-30T12:54:00Z</dcterms:created>
  <dcterms:modified xsi:type="dcterms:W3CDTF">2025-12-30T14:26:00Z</dcterms:modified>
</cp:coreProperties>
</file>